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8325760"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0b49891-40ec-4ab4-8be6-8343d170ad5f" w:id="1"/>
      <w:r>
        <w:rPr>
          <w:rFonts w:ascii="Times New Roman" w:hAnsi="Times New Roman"/>
          <w:b/>
          <w:i w:val="false"/>
          <w:color w:val="000000"/>
          <w:sz w:val="28"/>
        </w:rPr>
        <w:t>Министерство образования и науки республики Дагестан</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9ddc25da-3cd4-4709-b96f-e9d7f0a42b45" w:id="2"/>
      <w:r>
        <w:rPr>
          <w:rFonts w:ascii="Times New Roman" w:hAnsi="Times New Roman"/>
          <w:b/>
          <w:i w:val="false"/>
          <w:color w:val="000000"/>
          <w:sz w:val="28"/>
        </w:rPr>
        <w:t>АМР"Ботлихский район"</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 "Андийская СОШ №2"</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4E6975" w:rsidR="00C53FFE" w:rsidTr="000D4161" w14:paraId="26A8C608" w14:textId="77777777">
        <w:tc>
          <w:tcPr>
            <w:tcW w:w="3114" w:type="dxa"/>
          </w:tcPr>
          <w:p w:rsidRPr="0040209D" w:rsidR="00C53FFE" w:rsidP="00535FAF" w:rsidRDefault="00C53FFE" w14:paraId="5EFBAE4E" w14:textId="77777777">
            <w:pPr>
              <w:autoSpaceDE w:val="false"/>
              <w:autoSpaceDN w:val="false"/>
              <w:spacing w:after="0" w:line="240" w:lineRule="auto"/>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зам.директора школы</w:t>
            </w:r>
            <w:proofErr w:type="spellStart"/>
            <w:r>
              <w:rPr>
                <w:rFonts w:ascii="Times New Roman" w:hAnsi="Times New Roman" w:eastAsia="Times New Roman"/>
                <w:color w:val="000000"/>
                <w:sz w:val="28"/>
                <w:szCs w:val="28"/>
              </w:rPr>
            </w:r>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Ибрагимов М.Г</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79D51E2C">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приказ№58</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Магомедов У.М</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7CA7471B">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приказ№58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w:t>
            </w:r>
            <w:proofErr w:type="spell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1165495)</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«Физика.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7-9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86e18b3c-35f3-4b4e-b4f2-8d25001e58d1" w:id="3"/>
      <w:r>
        <w:rPr>
          <w:rFonts w:ascii="Times New Roman" w:hAnsi="Times New Roman"/>
          <w:b/>
          <w:i w:val="false"/>
          <w:color w:val="000000"/>
          <w:sz w:val="28"/>
        </w:rPr>
        <w:t>Анди</w:t>
      </w:r>
      <w:bookmarkEnd w:id="3"/>
      <w:r>
        <w:rPr>
          <w:rFonts w:ascii="Times New Roman" w:hAnsi="Times New Roman"/>
          <w:b/>
          <w:i w:val="false"/>
          <w:color w:val="000000"/>
          <w:sz w:val="28"/>
        </w:rPr>
        <w:t xml:space="preserve">‌ </w:t>
      </w:r>
      <w:bookmarkStart w:name="c1839617-66db-4450-acc5-76a3deaf668e"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8325760" w:id="5"/>
    <w:p>
      <w:pPr>
        <w:sectPr>
          <w:pgSz w:w="11906" w:h="16383" w:orient="portrait"/>
        </w:sectPr>
      </w:pPr>
    </w:p>
    <w:bookmarkEnd w:id="5"/>
    <w:bookmarkEnd w:id="0"/>
    <w:bookmarkStart w:name="block-8325761"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pPr>
        <w:spacing w:before="0" w:after="0" w:line="264"/>
        <w:ind w:firstLine="600"/>
        <w:jc w:val="both"/>
      </w:pPr>
      <w:r>
        <w:rPr>
          <w:rFonts w:ascii="Times New Roman" w:hAnsi="Times New Roman"/>
          <w:b w:val="false"/>
          <w:i w:val="false"/>
          <w:color w:val="000000"/>
          <w:sz w:val="28"/>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pPr>
        <w:spacing w:before="0" w:after="0" w:line="264"/>
        <w:ind w:firstLine="600"/>
        <w:jc w:val="both"/>
      </w:pPr>
      <w:r>
        <w:rPr>
          <w:rFonts w:ascii="Times New Roman" w:hAnsi="Times New Roman"/>
          <w:b w:val="false"/>
          <w:i w:val="false"/>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pPr>
        <w:spacing w:before="0" w:after="0" w:line="264"/>
        <w:ind w:firstLine="600"/>
        <w:jc w:val="both"/>
      </w:pPr>
      <w:r>
        <w:rPr>
          <w:rFonts w:ascii="Times New Roman" w:hAnsi="Times New Roman"/>
          <w:b w:val="false"/>
          <w:i w:val="false"/>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pPr>
        <w:spacing w:before="0" w:after="0" w:line="264"/>
        <w:ind w:firstLine="600"/>
        <w:jc w:val="both"/>
      </w:pPr>
      <w:r>
        <w:rPr>
          <w:rFonts w:ascii="Times New Roman" w:hAnsi="Times New Roman"/>
          <w:b w:val="false"/>
          <w:i w:val="false"/>
          <w:color w:val="000000"/>
          <w:sz w:val="28"/>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pPr>
        <w:spacing w:before="0" w:after="0" w:line="264"/>
        <w:ind w:firstLine="600"/>
        <w:jc w:val="both"/>
      </w:pPr>
      <w:r>
        <w:rPr>
          <w:rFonts w:ascii="Times New Roman" w:hAnsi="Times New Roman"/>
          <w:b w:val="false"/>
          <w:i w:val="false"/>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pPr>
        <w:numPr>
          <w:ilvl w:val="0"/>
          <w:numId w:val="1"/>
        </w:numPr>
        <w:spacing w:before="0" w:after="0" w:line="264"/>
        <w:jc w:val="both"/>
      </w:pPr>
      <w:r>
        <w:rPr>
          <w:rFonts w:ascii="Times New Roman" w:hAnsi="Times New Roman"/>
          <w:b w:val="false"/>
          <w:i w:val="false"/>
          <w:color w:val="000000"/>
          <w:sz w:val="28"/>
        </w:rPr>
        <w:t>научно объяснять явления;</w:t>
      </w:r>
    </w:p>
    <w:p>
      <w:pPr>
        <w:numPr>
          <w:ilvl w:val="0"/>
          <w:numId w:val="1"/>
        </w:numPr>
        <w:spacing w:before="0" w:after="0" w:line="264"/>
        <w:jc w:val="both"/>
      </w:pPr>
      <w:r>
        <w:rPr>
          <w:rFonts w:ascii="Times New Roman" w:hAnsi="Times New Roman"/>
          <w:b w:val="false"/>
          <w:i w:val="false"/>
          <w:color w:val="000000"/>
          <w:sz w:val="28"/>
        </w:rPr>
        <w:t>оценивать и понимать особенности научного исследования;</w:t>
      </w:r>
    </w:p>
    <w:p>
      <w:pPr>
        <w:numPr>
          <w:ilvl w:val="0"/>
          <w:numId w:val="1"/>
        </w:numPr>
        <w:spacing w:before="0" w:after="0" w:line="264"/>
        <w:jc w:val="both"/>
      </w:pPr>
      <w:r>
        <w:rPr>
          <w:rFonts w:ascii="Times New Roman" w:hAnsi="Times New Roman"/>
          <w:b w:val="false"/>
          <w:i w:val="false"/>
          <w:color w:val="000000"/>
          <w:sz w:val="28"/>
        </w:rPr>
        <w:t>интерпретировать данные и использовать научные доказательства для получения выводов.</w:t>
      </w:r>
    </w:p>
    <w:p>
      <w:pPr>
        <w:spacing w:before="0" w:after="0" w:line="264"/>
        <w:ind w:firstLine="600"/>
        <w:jc w:val="both"/>
      </w:pPr>
      <w:r>
        <w:rPr>
          <w:rFonts w:ascii="Times New Roman" w:hAnsi="Times New Roman"/>
          <w:b w:val="false"/>
          <w:i w:val="false"/>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pPr>
        <w:spacing w:before="0" w:after="0" w:line="264"/>
        <w:ind w:firstLine="600"/>
        <w:jc w:val="both"/>
      </w:pPr>
      <w:r>
        <w:rPr>
          <w:rFonts w:ascii="Times New Roman" w:hAnsi="Times New Roman"/>
          <w:b/>
          <w:i w:val="false"/>
          <w:color w:val="000000"/>
          <w:sz w:val="28"/>
        </w:rPr>
        <w:t>Цели изучения физики:</w:t>
      </w:r>
    </w:p>
    <w:p>
      <w:pPr>
        <w:numPr>
          <w:ilvl w:val="0"/>
          <w:numId w:val="2"/>
        </w:numPr>
        <w:spacing w:before="0" w:after="0" w:line="264"/>
        <w:jc w:val="both"/>
      </w:pPr>
      <w:r>
        <w:rPr>
          <w:rFonts w:ascii="Times New Roman" w:hAnsi="Times New Roman"/>
          <w:b w:val="false"/>
          <w:i w:val="false"/>
          <w:color w:val="000000"/>
          <w:sz w:val="28"/>
        </w:rPr>
        <w:t>приобретение интереса и стремления обучающихся к научному изучению природы, развитие их интеллектуальных и творческих способностей;</w:t>
      </w:r>
    </w:p>
    <w:p>
      <w:pPr>
        <w:numPr>
          <w:ilvl w:val="0"/>
          <w:numId w:val="2"/>
        </w:numPr>
        <w:spacing w:before="0" w:after="0" w:line="264"/>
        <w:jc w:val="both"/>
      </w:pPr>
      <w:r>
        <w:rPr>
          <w:rFonts w:ascii="Times New Roman" w:hAnsi="Times New Roman"/>
          <w:b w:val="false"/>
          <w:i w:val="false"/>
          <w:color w:val="000000"/>
          <w:sz w:val="28"/>
        </w:rPr>
        <w:t>развитие представлений о научном методе познания и формирование исследовательского отношения к окружающим явлениям;</w:t>
      </w:r>
    </w:p>
    <w:p>
      <w:pPr>
        <w:numPr>
          <w:ilvl w:val="0"/>
          <w:numId w:val="2"/>
        </w:numPr>
        <w:spacing w:before="0" w:after="0" w:line="264"/>
        <w:jc w:val="both"/>
      </w:pPr>
      <w:r>
        <w:rPr>
          <w:rFonts w:ascii="Times New Roman" w:hAnsi="Times New Roman"/>
          <w:b w:val="false"/>
          <w:i w:val="false"/>
          <w:color w:val="000000"/>
          <w:sz w:val="28"/>
        </w:rPr>
        <w:t>формирование научного мировоззрения как результата изучения основ строения материи и фундаментальных законов физики;</w:t>
      </w:r>
    </w:p>
    <w:p>
      <w:pPr>
        <w:numPr>
          <w:ilvl w:val="0"/>
          <w:numId w:val="2"/>
        </w:numPr>
        <w:spacing w:before="0" w:after="0" w:line="264"/>
        <w:jc w:val="both"/>
      </w:pPr>
      <w:r>
        <w:rPr>
          <w:rFonts w:ascii="Times New Roman" w:hAnsi="Times New Roman"/>
          <w:b w:val="false"/>
          <w:i w:val="false"/>
          <w:color w:val="000000"/>
          <w:sz w:val="28"/>
        </w:rPr>
        <w:t>формирование представлений о роли физики для развития других естественных наук, техники и технологий;</w:t>
      </w:r>
    </w:p>
    <w:p>
      <w:pPr>
        <w:numPr>
          <w:ilvl w:val="0"/>
          <w:numId w:val="2"/>
        </w:numPr>
        <w:spacing w:before="0" w:after="0" w:line="264"/>
        <w:jc w:val="both"/>
      </w:pPr>
      <w:r>
        <w:rPr>
          <w:rFonts w:ascii="Times New Roman" w:hAnsi="Times New Roman"/>
          <w:b w:val="false"/>
          <w:i w:val="false"/>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pPr>
        <w:spacing w:before="0" w:after="0" w:line="264"/>
        <w:ind w:firstLine="600"/>
        <w:jc w:val="both"/>
      </w:pPr>
      <w:r>
        <w:rPr>
          <w:rFonts w:ascii="Times New Roman" w:hAnsi="Times New Roman"/>
          <w:b w:val="false"/>
          <w:i w:val="false"/>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Pr>
          <w:rFonts w:ascii="Times New Roman" w:hAnsi="Times New Roman"/>
          <w:b/>
          <w:i w:val="false"/>
          <w:color w:val="000000"/>
          <w:sz w:val="28"/>
        </w:rPr>
        <w:t>задач</w:t>
      </w:r>
      <w:r>
        <w:rPr>
          <w:rFonts w:ascii="Times New Roman" w:hAnsi="Times New Roman"/>
          <w:b w:val="false"/>
          <w:i w:val="false"/>
          <w:color w:val="000000"/>
          <w:sz w:val="28"/>
        </w:rPr>
        <w:t>:</w:t>
      </w:r>
    </w:p>
    <w:p>
      <w:pPr>
        <w:numPr>
          <w:ilvl w:val="0"/>
          <w:numId w:val="3"/>
        </w:numPr>
        <w:spacing w:before="0" w:after="0" w:line="264"/>
        <w:jc w:val="both"/>
      </w:pPr>
      <w:r>
        <w:rPr>
          <w:rFonts w:ascii="Times New Roman" w:hAnsi="Times New Roman"/>
          <w:b w:val="false"/>
          <w:i w:val="false"/>
          <w:color w:val="000000"/>
          <w:sz w:val="28"/>
        </w:rPr>
        <w:t>приобретение знаний о дискретном строении вещества, о механических, тепловых, электрических, магнитных и квантовых явлениях;</w:t>
      </w:r>
    </w:p>
    <w:p>
      <w:pPr>
        <w:numPr>
          <w:ilvl w:val="0"/>
          <w:numId w:val="3"/>
        </w:numPr>
        <w:spacing w:before="0" w:after="0" w:line="264"/>
        <w:jc w:val="both"/>
      </w:pPr>
      <w:r>
        <w:rPr>
          <w:rFonts w:ascii="Times New Roman" w:hAnsi="Times New Roman"/>
          <w:b w:val="false"/>
          <w:i w:val="false"/>
          <w:color w:val="000000"/>
          <w:sz w:val="28"/>
        </w:rPr>
        <w:t>приобретение умений описывать и объяснять физические явления с использованием полученных знаний;</w:t>
      </w:r>
    </w:p>
    <w:p>
      <w:pPr>
        <w:numPr>
          <w:ilvl w:val="0"/>
          <w:numId w:val="3"/>
        </w:numPr>
        <w:spacing w:before="0" w:after="0" w:line="264"/>
        <w:jc w:val="both"/>
      </w:pPr>
      <w:r>
        <w:rPr>
          <w:rFonts w:ascii="Times New Roman" w:hAnsi="Times New Roman"/>
          <w:b w:val="false"/>
          <w:i w:val="false"/>
          <w:color w:val="000000"/>
          <w:sz w:val="28"/>
        </w:rPr>
        <w:t>освоение методов решения простейших расчётных задач с использованием физических моделей, творческих и практико­ориентированных задач;</w:t>
      </w:r>
    </w:p>
    <w:p>
      <w:pPr>
        <w:numPr>
          <w:ilvl w:val="0"/>
          <w:numId w:val="3"/>
        </w:numPr>
        <w:spacing w:before="0" w:after="0" w:line="264"/>
        <w:jc w:val="both"/>
      </w:pPr>
      <w:r>
        <w:rPr>
          <w:rFonts w:ascii="Times New Roman" w:hAnsi="Times New Roman"/>
          <w:b w:val="false"/>
          <w:i w:val="false"/>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pPr>
        <w:numPr>
          <w:ilvl w:val="0"/>
          <w:numId w:val="3"/>
        </w:numPr>
        <w:spacing w:before="0" w:after="0" w:line="264"/>
        <w:jc w:val="both"/>
      </w:pPr>
      <w:r>
        <w:rPr>
          <w:rFonts w:ascii="Times New Roman" w:hAnsi="Times New Roman"/>
          <w:b w:val="false"/>
          <w:i w:val="false"/>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pPr>
        <w:numPr>
          <w:ilvl w:val="0"/>
          <w:numId w:val="3"/>
        </w:numPr>
        <w:spacing w:before="0" w:after="0" w:line="264"/>
        <w:jc w:val="both"/>
      </w:pPr>
      <w:r>
        <w:rPr>
          <w:rFonts w:ascii="Times New Roman" w:hAnsi="Times New Roman"/>
          <w:b w:val="false"/>
          <w:i w:val="false"/>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pPr>
        <w:spacing w:before="0" w:after="0" w:line="264"/>
        <w:ind w:firstLine="600"/>
        <w:jc w:val="both"/>
      </w:pPr>
      <w:r>
        <w:rPr>
          <w:rFonts w:ascii="Times New Roman" w:hAnsi="Times New Roman"/>
          <w:b w:val="false"/>
          <w:i w:val="false"/>
          <w:color w:val="000000"/>
          <w:sz w:val="28"/>
        </w:rPr>
        <w:t>‌</w:t>
      </w:r>
      <w:bookmarkStart w:name="8ddfe65f-f659-49ad-9159-952bb7a2712d" w:id="7"/>
      <w:r>
        <w:rPr>
          <w:rFonts w:ascii="Times New Roman" w:hAnsi="Times New Roman"/>
          <w:b w:val="false"/>
          <w:i w:val="false"/>
          <w:color w:val="000000"/>
          <w:sz w:val="28"/>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bookmarkEnd w:id="7"/>
      <w:r>
        <w:rPr>
          <w:sz w:val="28"/>
        </w:rPr>
        <w:br/>
      </w:r>
      <w:bookmarkStart w:name="8ddfe65f-f659-49ad-9159-952bb7a2712d" w:id="8"/>
      <w:bookmarkEnd w:id="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bookmarkStart w:name="block-8325761" w:id="9"/>
    <w:p>
      <w:pPr>
        <w:sectPr>
          <w:pgSz w:w="11906" w:h="16383" w:orient="portrait"/>
        </w:sectPr>
      </w:pPr>
    </w:p>
    <w:bookmarkEnd w:id="9"/>
    <w:bookmarkEnd w:id="6"/>
    <w:bookmarkStart w:name="block-8325762" w:id="10"/>
    <w:p>
      <w:pPr>
        <w:spacing w:before="0" w:after="0" w:line="264"/>
        <w:ind w:left="120"/>
        <w:jc w:val="both"/>
      </w:pPr>
      <w:bookmarkStart w:name="_Toc124426195" w:id="11"/>
      <w:bookmarkEnd w:id="11"/>
      <w:r>
        <w:rPr>
          <w:rFonts w:ascii="Times New Roman" w:hAnsi="Times New Roman"/>
          <w:b/>
          <w:i w:val="false"/>
          <w:color w:val="000000"/>
          <w:sz w:val="28"/>
        </w:rPr>
        <w:t xml:space="preserve">СОДЕРЖАНИЕ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bookmarkStart w:name="_Toc124426200" w:id="12"/>
      <w:bookmarkEnd w:id="12"/>
      <w:r>
        <w:rPr>
          <w:rFonts w:ascii="Times New Roman" w:hAnsi="Times New Roman"/>
          <w:b/>
          <w:i w:val="false"/>
          <w:color w:val="000000"/>
          <w:sz w:val="28"/>
        </w:rPr>
        <w:t>Раздел 1. Физика и её роль в познании окружающего мира.</w:t>
      </w:r>
    </w:p>
    <w:p>
      <w:pPr>
        <w:spacing w:before="0" w:after="0" w:line="264"/>
        <w:ind w:firstLine="600"/>
        <w:jc w:val="both"/>
      </w:pPr>
      <w:r>
        <w:rPr>
          <w:rFonts w:ascii="Times New Roman" w:hAnsi="Times New Roman"/>
          <w:b w:val="false"/>
          <w:i w:val="false"/>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pPr>
        <w:spacing w:before="0" w:after="0" w:line="264"/>
        <w:ind w:firstLine="600"/>
        <w:jc w:val="both"/>
      </w:pPr>
      <w:r>
        <w:rPr>
          <w:rFonts w:ascii="Times New Roman" w:hAnsi="Times New Roman"/>
          <w:b w:val="false"/>
          <w:i w:val="false"/>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pPr>
        <w:spacing w:before="0" w:after="0" w:line="264"/>
        <w:ind w:firstLine="600"/>
        <w:jc w:val="both"/>
      </w:pPr>
      <w:r>
        <w:rPr>
          <w:rFonts w:ascii="Times New Roman" w:hAnsi="Times New Roman"/>
          <w:b w:val="false"/>
          <w:i w:val="false"/>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pPr>
        <w:spacing w:before="0" w:after="0" w:line="264"/>
        <w:ind w:firstLine="600"/>
        <w:jc w:val="both"/>
      </w:pPr>
      <w:r>
        <w:rPr>
          <w:rFonts w:ascii="Times New Roman" w:hAnsi="Times New Roman"/>
          <w:b/>
          <w:i/>
          <w:color w:val="000000"/>
          <w:sz w:val="28"/>
        </w:rPr>
        <w:t>Демонстрации.</w:t>
      </w:r>
    </w:p>
    <w:p>
      <w:pPr>
        <w:numPr>
          <w:ilvl w:val="0"/>
          <w:numId w:val="4"/>
        </w:numPr>
        <w:spacing w:before="0" w:after="0" w:line="264"/>
        <w:jc w:val="both"/>
      </w:pPr>
      <w:r>
        <w:rPr>
          <w:rFonts w:ascii="Times New Roman" w:hAnsi="Times New Roman"/>
          <w:b w:val="false"/>
          <w:i w:val="false"/>
          <w:color w:val="000000"/>
          <w:sz w:val="28"/>
        </w:rPr>
        <w:t xml:space="preserve">Механические, тепловые, электрические, магнитные, световые явления. </w:t>
      </w:r>
    </w:p>
    <w:p>
      <w:pPr>
        <w:numPr>
          <w:ilvl w:val="0"/>
          <w:numId w:val="4"/>
        </w:numPr>
        <w:spacing w:before="0" w:after="0" w:line="264"/>
        <w:jc w:val="both"/>
      </w:pPr>
      <w:r>
        <w:rPr>
          <w:rFonts w:ascii="Times New Roman" w:hAnsi="Times New Roman"/>
          <w:b w:val="false"/>
          <w:i w:val="false"/>
          <w:color w:val="000000"/>
          <w:sz w:val="28"/>
        </w:rPr>
        <w:t xml:space="preserve">Физические приборы и процедура прямых измерений аналоговым и цифровым прибором.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5"/>
        </w:numPr>
        <w:spacing w:before="0" w:after="0" w:line="264"/>
        <w:jc w:val="both"/>
      </w:pPr>
      <w:r>
        <w:rPr>
          <w:rFonts w:ascii="Times New Roman" w:hAnsi="Times New Roman"/>
          <w:b w:val="false"/>
          <w:i w:val="false"/>
          <w:color w:val="000000"/>
          <w:sz w:val="28"/>
        </w:rPr>
        <w:t xml:space="preserve">Определение цены деления шкалы измерительного прибора. </w:t>
      </w:r>
    </w:p>
    <w:p>
      <w:pPr>
        <w:numPr>
          <w:ilvl w:val="0"/>
          <w:numId w:val="5"/>
        </w:numPr>
        <w:spacing w:before="0" w:after="0" w:line="264"/>
        <w:jc w:val="both"/>
      </w:pPr>
      <w:r>
        <w:rPr>
          <w:rFonts w:ascii="Times New Roman" w:hAnsi="Times New Roman"/>
          <w:b w:val="false"/>
          <w:i w:val="false"/>
          <w:color w:val="000000"/>
          <w:sz w:val="28"/>
        </w:rPr>
        <w:t xml:space="preserve">Измерение расстояний. </w:t>
      </w:r>
    </w:p>
    <w:p>
      <w:pPr>
        <w:numPr>
          <w:ilvl w:val="0"/>
          <w:numId w:val="5"/>
        </w:numPr>
        <w:spacing w:before="0" w:after="0" w:line="264"/>
        <w:jc w:val="both"/>
      </w:pPr>
      <w:r>
        <w:rPr>
          <w:rFonts w:ascii="Times New Roman" w:hAnsi="Times New Roman"/>
          <w:b w:val="false"/>
          <w:i w:val="false"/>
          <w:color w:val="000000"/>
          <w:sz w:val="28"/>
        </w:rPr>
        <w:t xml:space="preserve">Измерение объёма жидкости и твёрдого тела. </w:t>
      </w:r>
    </w:p>
    <w:p>
      <w:pPr>
        <w:numPr>
          <w:ilvl w:val="0"/>
          <w:numId w:val="5"/>
        </w:numPr>
        <w:spacing w:before="0" w:after="0" w:line="264"/>
        <w:jc w:val="both"/>
      </w:pPr>
      <w:r>
        <w:rPr>
          <w:rFonts w:ascii="Times New Roman" w:hAnsi="Times New Roman"/>
          <w:b w:val="false"/>
          <w:i w:val="false"/>
          <w:color w:val="000000"/>
          <w:sz w:val="28"/>
        </w:rPr>
        <w:t xml:space="preserve">Определение размеров малых тел. </w:t>
      </w:r>
    </w:p>
    <w:p>
      <w:pPr>
        <w:numPr>
          <w:ilvl w:val="0"/>
          <w:numId w:val="5"/>
        </w:numPr>
        <w:spacing w:before="0" w:after="0" w:line="264"/>
        <w:jc w:val="both"/>
      </w:pPr>
      <w:r>
        <w:rPr>
          <w:rFonts w:ascii="Times New Roman" w:hAnsi="Times New Roman"/>
          <w:b w:val="false"/>
          <w:i w:val="false"/>
          <w:color w:val="000000"/>
          <w:sz w:val="28"/>
        </w:rPr>
        <w:t xml:space="preserve">Измерение температуры при помощи жидкостного термометра и датчика температуры. </w:t>
      </w:r>
    </w:p>
    <w:p>
      <w:pPr>
        <w:numPr>
          <w:ilvl w:val="0"/>
          <w:numId w:val="5"/>
        </w:numPr>
        <w:spacing w:before="0" w:after="0" w:line="264"/>
        <w:jc w:val="both"/>
      </w:pPr>
      <w:r>
        <w:rPr>
          <w:rFonts w:ascii="Times New Roman" w:hAnsi="Times New Roman"/>
          <w:b w:val="false"/>
          <w:i w:val="false"/>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pPr>
        <w:spacing w:before="0" w:after="0" w:line="264"/>
        <w:ind w:firstLine="600"/>
        <w:jc w:val="both"/>
      </w:pPr>
      <w:r>
        <w:rPr>
          <w:rFonts w:ascii="Times New Roman" w:hAnsi="Times New Roman"/>
          <w:b/>
          <w:i w:val="false"/>
          <w:color w:val="000000"/>
          <w:sz w:val="28"/>
        </w:rPr>
        <w:t>Раздел 2. Первоначальные сведения о строении вещества.</w:t>
      </w:r>
    </w:p>
    <w:p>
      <w:pPr>
        <w:spacing w:before="0" w:after="0" w:line="264"/>
        <w:ind w:firstLine="600"/>
        <w:jc w:val="both"/>
      </w:pPr>
      <w:r>
        <w:rPr>
          <w:rFonts w:ascii="Times New Roman" w:hAnsi="Times New Roman"/>
          <w:b w:val="false"/>
          <w:i w:val="false"/>
          <w:color w:val="000000"/>
          <w:sz w:val="28"/>
        </w:rPr>
        <w:t>Строение вещества: атомы и молекулы, их размеры. Опыты, доказывающие дискретное строение вещества.</w:t>
      </w:r>
    </w:p>
    <w:p>
      <w:pPr>
        <w:spacing w:before="0" w:after="0" w:line="264"/>
        <w:ind w:firstLine="600"/>
        <w:jc w:val="both"/>
      </w:pPr>
      <w:r>
        <w:rPr>
          <w:rFonts w:ascii="Times New Roman" w:hAnsi="Times New Roman"/>
          <w:b w:val="false"/>
          <w:i w:val="false"/>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pPr>
        <w:spacing w:before="0" w:after="0" w:line="264"/>
        <w:ind w:firstLine="600"/>
        <w:jc w:val="both"/>
      </w:pPr>
      <w:r>
        <w:rPr>
          <w:rFonts w:ascii="Times New Roman" w:hAnsi="Times New Roman"/>
          <w:b w:val="false"/>
          <w:i w:val="false"/>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pPr>
        <w:spacing w:before="0" w:after="0" w:line="264"/>
        <w:ind w:firstLine="600"/>
        <w:jc w:val="both"/>
      </w:pPr>
      <w:r>
        <w:rPr>
          <w:rFonts w:ascii="Times New Roman" w:hAnsi="Times New Roman"/>
          <w:b/>
          <w:i/>
          <w:color w:val="000000"/>
          <w:sz w:val="28"/>
        </w:rPr>
        <w:t>Демонстрации</w:t>
      </w:r>
      <w:r>
        <w:rPr>
          <w:rFonts w:ascii="Times New Roman" w:hAnsi="Times New Roman"/>
          <w:b/>
          <w:i w:val="false"/>
          <w:color w:val="000000"/>
          <w:sz w:val="28"/>
        </w:rPr>
        <w:t>.</w:t>
      </w:r>
    </w:p>
    <w:p>
      <w:pPr>
        <w:numPr>
          <w:ilvl w:val="0"/>
          <w:numId w:val="6"/>
        </w:numPr>
        <w:spacing w:before="0" w:after="0" w:line="264"/>
        <w:jc w:val="both"/>
      </w:pPr>
      <w:r>
        <w:rPr>
          <w:rFonts w:ascii="Times New Roman" w:hAnsi="Times New Roman"/>
          <w:b w:val="false"/>
          <w:i w:val="false"/>
          <w:color w:val="000000"/>
          <w:sz w:val="28"/>
        </w:rPr>
        <w:t>Наблюдение броуновского движения.</w:t>
      </w:r>
    </w:p>
    <w:p>
      <w:pPr>
        <w:numPr>
          <w:ilvl w:val="0"/>
          <w:numId w:val="6"/>
        </w:numPr>
        <w:spacing w:before="0" w:after="0" w:line="264"/>
        <w:jc w:val="both"/>
      </w:pPr>
      <w:r>
        <w:rPr>
          <w:rFonts w:ascii="Times New Roman" w:hAnsi="Times New Roman"/>
          <w:b w:val="false"/>
          <w:i w:val="false"/>
          <w:color w:val="000000"/>
          <w:sz w:val="28"/>
        </w:rPr>
        <w:t xml:space="preserve">Наблюдение диффузии. </w:t>
      </w:r>
    </w:p>
    <w:p>
      <w:pPr>
        <w:numPr>
          <w:ilvl w:val="0"/>
          <w:numId w:val="6"/>
        </w:numPr>
        <w:spacing w:before="0" w:after="0" w:line="264"/>
        <w:jc w:val="both"/>
      </w:pPr>
      <w:r>
        <w:rPr>
          <w:rFonts w:ascii="Times New Roman" w:hAnsi="Times New Roman"/>
          <w:b w:val="false"/>
          <w:i w:val="false"/>
          <w:color w:val="000000"/>
          <w:sz w:val="28"/>
        </w:rPr>
        <w:t xml:space="preserve">Наблюдение явлений, объясняющихся притяжением или отталкиванием частиц вещества.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7"/>
        </w:numPr>
        <w:spacing w:before="0" w:after="0" w:line="264"/>
        <w:jc w:val="both"/>
      </w:pPr>
      <w:r>
        <w:rPr>
          <w:rFonts w:ascii="Times New Roman" w:hAnsi="Times New Roman"/>
          <w:b w:val="false"/>
          <w:i w:val="false"/>
          <w:color w:val="000000"/>
          <w:sz w:val="28"/>
        </w:rPr>
        <w:t xml:space="preserve">Оценка диаметра атома методом рядов (с использованием фотографий). </w:t>
      </w:r>
    </w:p>
    <w:p>
      <w:pPr>
        <w:numPr>
          <w:ilvl w:val="0"/>
          <w:numId w:val="7"/>
        </w:numPr>
        <w:spacing w:before="0" w:after="0" w:line="264"/>
        <w:jc w:val="both"/>
      </w:pPr>
      <w:r>
        <w:rPr>
          <w:rFonts w:ascii="Times New Roman" w:hAnsi="Times New Roman"/>
          <w:b w:val="false"/>
          <w:i w:val="false"/>
          <w:color w:val="000000"/>
          <w:sz w:val="28"/>
        </w:rPr>
        <w:t xml:space="preserve">Опыты по наблюдению теплового расширения газов. </w:t>
      </w:r>
    </w:p>
    <w:p>
      <w:pPr>
        <w:numPr>
          <w:ilvl w:val="0"/>
          <w:numId w:val="7"/>
        </w:numPr>
        <w:spacing w:before="0" w:after="0" w:line="264"/>
        <w:jc w:val="both"/>
      </w:pPr>
      <w:r>
        <w:rPr>
          <w:rFonts w:ascii="Times New Roman" w:hAnsi="Times New Roman"/>
          <w:b w:val="false"/>
          <w:i w:val="false"/>
          <w:color w:val="000000"/>
          <w:sz w:val="28"/>
        </w:rPr>
        <w:t xml:space="preserve">Опыты по обнаружению действия сил молекулярного притяжения. </w:t>
      </w:r>
    </w:p>
    <w:p>
      <w:pPr>
        <w:spacing w:before="0" w:after="0" w:line="264"/>
        <w:ind w:firstLine="600"/>
        <w:jc w:val="both"/>
      </w:pPr>
      <w:r>
        <w:rPr>
          <w:rFonts w:ascii="Times New Roman" w:hAnsi="Times New Roman"/>
          <w:b/>
          <w:i w:val="false"/>
          <w:color w:val="000000"/>
          <w:sz w:val="28"/>
        </w:rPr>
        <w:t>Раздел 3. Движение и взаимодействие тел.</w:t>
      </w:r>
    </w:p>
    <w:p>
      <w:pPr>
        <w:spacing w:before="0" w:after="0" w:line="264"/>
        <w:ind w:firstLine="600"/>
        <w:jc w:val="both"/>
      </w:pPr>
      <w:r>
        <w:rPr>
          <w:rFonts w:ascii="Times New Roman" w:hAnsi="Times New Roman"/>
          <w:b w:val="false"/>
          <w:i w:val="false"/>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pPr>
        <w:spacing w:before="0" w:after="0" w:line="264"/>
        <w:ind w:firstLine="600"/>
        <w:jc w:val="both"/>
      </w:pPr>
      <w:r>
        <w:rPr>
          <w:rFonts w:ascii="Times New Roman" w:hAnsi="Times New Roman"/>
          <w:b w:val="false"/>
          <w:i w:val="false"/>
          <w:color w:val="000000"/>
          <w:sz w:val="28"/>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pPr>
        <w:spacing w:before="0" w:after="0" w:line="264"/>
        <w:ind w:firstLine="600"/>
        <w:jc w:val="both"/>
      </w:pPr>
      <w:r>
        <w:rPr>
          <w:rFonts w:ascii="Times New Roman" w:hAnsi="Times New Roman"/>
          <w:b w:val="false"/>
          <w:i w:val="false"/>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pPr>
        <w:spacing w:before="0" w:after="0" w:line="264"/>
        <w:ind w:firstLine="600"/>
        <w:jc w:val="both"/>
      </w:pPr>
      <w:r>
        <w:rPr>
          <w:rFonts w:ascii="Times New Roman" w:hAnsi="Times New Roman"/>
          <w:b/>
          <w:i/>
          <w:color w:val="000000"/>
          <w:sz w:val="28"/>
        </w:rPr>
        <w:t>Демонстрации.</w:t>
      </w:r>
    </w:p>
    <w:p>
      <w:pPr>
        <w:numPr>
          <w:ilvl w:val="0"/>
          <w:numId w:val="8"/>
        </w:numPr>
        <w:spacing w:before="0" w:after="0" w:line="264"/>
        <w:jc w:val="both"/>
      </w:pPr>
      <w:r>
        <w:rPr>
          <w:rFonts w:ascii="Times New Roman" w:hAnsi="Times New Roman"/>
          <w:b w:val="false"/>
          <w:i w:val="false"/>
          <w:color w:val="000000"/>
          <w:sz w:val="28"/>
        </w:rPr>
        <w:t xml:space="preserve">Наблюдение механического движения тела. </w:t>
      </w:r>
    </w:p>
    <w:p>
      <w:pPr>
        <w:numPr>
          <w:ilvl w:val="0"/>
          <w:numId w:val="8"/>
        </w:numPr>
        <w:spacing w:before="0" w:after="0" w:line="264"/>
        <w:jc w:val="both"/>
      </w:pPr>
      <w:r>
        <w:rPr>
          <w:rFonts w:ascii="Times New Roman" w:hAnsi="Times New Roman"/>
          <w:b w:val="false"/>
          <w:i w:val="false"/>
          <w:color w:val="000000"/>
          <w:sz w:val="28"/>
        </w:rPr>
        <w:t>Измерение скорости прямолинейного движения.</w:t>
      </w:r>
    </w:p>
    <w:p>
      <w:pPr>
        <w:numPr>
          <w:ilvl w:val="0"/>
          <w:numId w:val="8"/>
        </w:numPr>
        <w:spacing w:before="0" w:after="0" w:line="264"/>
        <w:jc w:val="both"/>
      </w:pPr>
      <w:r>
        <w:rPr>
          <w:rFonts w:ascii="Times New Roman" w:hAnsi="Times New Roman"/>
          <w:b w:val="false"/>
          <w:i w:val="false"/>
          <w:color w:val="000000"/>
          <w:sz w:val="28"/>
        </w:rPr>
        <w:t xml:space="preserve">Наблюдение явления инерции. </w:t>
      </w:r>
    </w:p>
    <w:p>
      <w:pPr>
        <w:numPr>
          <w:ilvl w:val="0"/>
          <w:numId w:val="8"/>
        </w:numPr>
        <w:spacing w:before="0" w:after="0" w:line="264"/>
        <w:jc w:val="both"/>
      </w:pPr>
      <w:r>
        <w:rPr>
          <w:rFonts w:ascii="Times New Roman" w:hAnsi="Times New Roman"/>
          <w:b w:val="false"/>
          <w:i w:val="false"/>
          <w:color w:val="000000"/>
          <w:sz w:val="28"/>
        </w:rPr>
        <w:t xml:space="preserve">Наблюдение изменения скорости при взаимодействии тел. </w:t>
      </w:r>
    </w:p>
    <w:p>
      <w:pPr>
        <w:numPr>
          <w:ilvl w:val="0"/>
          <w:numId w:val="8"/>
        </w:numPr>
        <w:spacing w:before="0" w:after="0" w:line="264"/>
        <w:jc w:val="both"/>
      </w:pPr>
      <w:r>
        <w:rPr>
          <w:rFonts w:ascii="Times New Roman" w:hAnsi="Times New Roman"/>
          <w:b w:val="false"/>
          <w:i w:val="false"/>
          <w:color w:val="000000"/>
          <w:sz w:val="28"/>
        </w:rPr>
        <w:t xml:space="preserve">Сравнение масс по взаимодействию тел. </w:t>
      </w:r>
    </w:p>
    <w:p>
      <w:pPr>
        <w:numPr>
          <w:ilvl w:val="0"/>
          <w:numId w:val="8"/>
        </w:numPr>
        <w:spacing w:before="0" w:after="0" w:line="264"/>
        <w:jc w:val="both"/>
      </w:pPr>
      <w:r>
        <w:rPr>
          <w:rFonts w:ascii="Times New Roman" w:hAnsi="Times New Roman"/>
          <w:b w:val="false"/>
          <w:i w:val="false"/>
          <w:color w:val="000000"/>
          <w:sz w:val="28"/>
        </w:rPr>
        <w:t xml:space="preserve">Сложение сил, направленных по одной прямой.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9"/>
        </w:numPr>
        <w:spacing w:before="0" w:after="0" w:line="264"/>
        <w:jc w:val="both"/>
      </w:pPr>
      <w:r>
        <w:rPr>
          <w:rFonts w:ascii="Times New Roman" w:hAnsi="Times New Roman"/>
          <w:b w:val="false"/>
          <w:i w:val="false"/>
          <w:color w:val="000000"/>
          <w:sz w:val="28"/>
        </w:rPr>
        <w:t xml:space="preserve">Определение скорости равномерного движения (шарика в жидкости, модели электрического автомобиля и так далее). </w:t>
      </w:r>
    </w:p>
    <w:p>
      <w:pPr>
        <w:numPr>
          <w:ilvl w:val="0"/>
          <w:numId w:val="9"/>
        </w:numPr>
        <w:spacing w:before="0" w:after="0" w:line="264"/>
        <w:jc w:val="both"/>
      </w:pPr>
      <w:r>
        <w:rPr>
          <w:rFonts w:ascii="Times New Roman" w:hAnsi="Times New Roman"/>
          <w:b w:val="false"/>
          <w:i w:val="false"/>
          <w:color w:val="000000"/>
          <w:sz w:val="28"/>
        </w:rPr>
        <w:t xml:space="preserve">Определение средней скорости скольжения бруска или шарика по наклонной плоскости. </w:t>
      </w:r>
    </w:p>
    <w:p>
      <w:pPr>
        <w:numPr>
          <w:ilvl w:val="0"/>
          <w:numId w:val="9"/>
        </w:numPr>
        <w:spacing w:before="0" w:after="0" w:line="264"/>
        <w:jc w:val="both"/>
      </w:pPr>
      <w:r>
        <w:rPr>
          <w:rFonts w:ascii="Times New Roman" w:hAnsi="Times New Roman"/>
          <w:b w:val="false"/>
          <w:i w:val="false"/>
          <w:color w:val="000000"/>
          <w:sz w:val="28"/>
        </w:rPr>
        <w:t xml:space="preserve">Определение плотности твёрдого тела. </w:t>
      </w:r>
    </w:p>
    <w:p>
      <w:pPr>
        <w:numPr>
          <w:ilvl w:val="0"/>
          <w:numId w:val="9"/>
        </w:numPr>
        <w:spacing w:before="0" w:after="0" w:line="264"/>
        <w:jc w:val="both"/>
      </w:pPr>
      <w:r>
        <w:rPr>
          <w:rFonts w:ascii="Times New Roman" w:hAnsi="Times New Roman"/>
          <w:b w:val="false"/>
          <w:i w:val="false"/>
          <w:color w:val="000000"/>
          <w:sz w:val="28"/>
        </w:rPr>
        <w:t xml:space="preserve">Опыты, демонстрирующие зависимость растяжения (деформации) пружины от приложенной силы. </w:t>
      </w:r>
    </w:p>
    <w:p>
      <w:pPr>
        <w:numPr>
          <w:ilvl w:val="0"/>
          <w:numId w:val="9"/>
        </w:numPr>
        <w:spacing w:before="0" w:after="0" w:line="264"/>
        <w:jc w:val="both"/>
      </w:pPr>
      <w:r>
        <w:rPr>
          <w:rFonts w:ascii="Times New Roman" w:hAnsi="Times New Roman"/>
          <w:b w:val="false"/>
          <w:i w:val="false"/>
          <w:color w:val="000000"/>
          <w:sz w:val="28"/>
        </w:rPr>
        <w:t>Опыты, демонстрирующие зависимость силы трения скольжения от веса тела и характера соприкасающихся поверхностей.</w:t>
      </w:r>
    </w:p>
    <w:p>
      <w:pPr>
        <w:spacing w:before="0" w:after="0" w:line="264"/>
        <w:ind w:firstLine="600"/>
        <w:jc w:val="both"/>
      </w:pPr>
      <w:r>
        <w:rPr>
          <w:rFonts w:ascii="Times New Roman" w:hAnsi="Times New Roman"/>
          <w:b/>
          <w:i w:val="false"/>
          <w:color w:val="000000"/>
          <w:sz w:val="28"/>
        </w:rPr>
        <w:t>Раздел 4. Давление твёрдых тел, жидкостей и газов.</w:t>
      </w:r>
    </w:p>
    <w:p>
      <w:pPr>
        <w:spacing w:before="0" w:after="0" w:line="264"/>
        <w:ind w:firstLine="600"/>
        <w:jc w:val="both"/>
      </w:pPr>
      <w:r>
        <w:rPr>
          <w:rFonts w:ascii="Times New Roman" w:hAnsi="Times New Roman"/>
          <w:b w:val="false"/>
          <w:i w:val="false"/>
          <w:color w:val="000000"/>
          <w:sz w:val="28"/>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pPr>
        <w:spacing w:before="0" w:after="0" w:line="264"/>
        <w:ind w:firstLine="600"/>
        <w:jc w:val="both"/>
      </w:pPr>
      <w:r>
        <w:rPr>
          <w:rFonts w:ascii="Times New Roman" w:hAnsi="Times New Roman"/>
          <w:b w:val="false"/>
          <w:i w:val="false"/>
          <w:color w:val="000000"/>
          <w:sz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pPr>
        <w:spacing w:before="0" w:after="0" w:line="264"/>
        <w:ind w:firstLine="600"/>
        <w:jc w:val="both"/>
      </w:pPr>
      <w:r>
        <w:rPr>
          <w:rFonts w:ascii="Times New Roman" w:hAnsi="Times New Roman"/>
          <w:b w:val="false"/>
          <w:i w:val="false"/>
          <w:color w:val="000000"/>
          <w:sz w:val="28"/>
        </w:rPr>
        <w:t xml:space="preserve">Действие жидкости и газа на погружённое в них тело. Выталкивающая (архимедова) сила. Закон Архимеда. Плавание тел. Воздухоплавание. </w:t>
      </w:r>
    </w:p>
    <w:p>
      <w:pPr>
        <w:spacing w:before="0" w:after="0" w:line="264"/>
        <w:ind w:firstLine="600"/>
        <w:jc w:val="both"/>
      </w:pPr>
      <w:r>
        <w:rPr>
          <w:rFonts w:ascii="Times New Roman" w:hAnsi="Times New Roman"/>
          <w:b/>
          <w:i/>
          <w:color w:val="000000"/>
          <w:sz w:val="28"/>
        </w:rPr>
        <w:t>Демонстрации.</w:t>
      </w:r>
    </w:p>
    <w:p>
      <w:pPr>
        <w:numPr>
          <w:ilvl w:val="0"/>
          <w:numId w:val="10"/>
        </w:numPr>
        <w:spacing w:before="0" w:after="0" w:line="264"/>
        <w:jc w:val="both"/>
      </w:pPr>
      <w:r>
        <w:rPr>
          <w:rFonts w:ascii="Times New Roman" w:hAnsi="Times New Roman"/>
          <w:b w:val="false"/>
          <w:i w:val="false"/>
          <w:color w:val="000000"/>
          <w:sz w:val="28"/>
        </w:rPr>
        <w:t>Зависимость давления газа от температуры.</w:t>
      </w:r>
    </w:p>
    <w:p>
      <w:pPr>
        <w:numPr>
          <w:ilvl w:val="0"/>
          <w:numId w:val="10"/>
        </w:numPr>
        <w:spacing w:before="0" w:after="0" w:line="264"/>
        <w:jc w:val="both"/>
      </w:pPr>
      <w:r>
        <w:rPr>
          <w:rFonts w:ascii="Times New Roman" w:hAnsi="Times New Roman"/>
          <w:b w:val="false"/>
          <w:i w:val="false"/>
          <w:color w:val="000000"/>
          <w:sz w:val="28"/>
        </w:rPr>
        <w:t xml:space="preserve">Передача давления жидкостью и газом. </w:t>
      </w:r>
    </w:p>
    <w:p>
      <w:pPr>
        <w:numPr>
          <w:ilvl w:val="0"/>
          <w:numId w:val="10"/>
        </w:numPr>
        <w:spacing w:before="0" w:after="0" w:line="264"/>
        <w:jc w:val="both"/>
      </w:pPr>
      <w:r>
        <w:rPr>
          <w:rFonts w:ascii="Times New Roman" w:hAnsi="Times New Roman"/>
          <w:b w:val="false"/>
          <w:i w:val="false"/>
          <w:color w:val="000000"/>
          <w:sz w:val="28"/>
        </w:rPr>
        <w:t xml:space="preserve">Сообщающиеся сосуды. </w:t>
      </w:r>
    </w:p>
    <w:p>
      <w:pPr>
        <w:numPr>
          <w:ilvl w:val="0"/>
          <w:numId w:val="10"/>
        </w:numPr>
        <w:spacing w:before="0" w:after="0" w:line="264"/>
        <w:jc w:val="both"/>
      </w:pPr>
      <w:r>
        <w:rPr>
          <w:rFonts w:ascii="Times New Roman" w:hAnsi="Times New Roman"/>
          <w:b w:val="false"/>
          <w:i w:val="false"/>
          <w:color w:val="000000"/>
          <w:sz w:val="28"/>
        </w:rPr>
        <w:t xml:space="preserve">Гидравлический пресс. </w:t>
      </w:r>
    </w:p>
    <w:p>
      <w:pPr>
        <w:numPr>
          <w:ilvl w:val="0"/>
          <w:numId w:val="10"/>
        </w:numPr>
        <w:spacing w:before="0" w:after="0" w:line="264"/>
        <w:jc w:val="both"/>
      </w:pPr>
      <w:r>
        <w:rPr>
          <w:rFonts w:ascii="Times New Roman" w:hAnsi="Times New Roman"/>
          <w:b w:val="false"/>
          <w:i w:val="false"/>
          <w:color w:val="000000"/>
          <w:sz w:val="28"/>
        </w:rPr>
        <w:t xml:space="preserve">Проявление действия атмосферного давления. </w:t>
      </w:r>
    </w:p>
    <w:p>
      <w:pPr>
        <w:numPr>
          <w:ilvl w:val="0"/>
          <w:numId w:val="10"/>
        </w:numPr>
        <w:spacing w:before="0" w:after="0" w:line="264"/>
        <w:jc w:val="both"/>
      </w:pPr>
      <w:r>
        <w:rPr>
          <w:rFonts w:ascii="Times New Roman" w:hAnsi="Times New Roman"/>
          <w:b w:val="false"/>
          <w:i w:val="false"/>
          <w:color w:val="000000"/>
          <w:sz w:val="28"/>
        </w:rPr>
        <w:t xml:space="preserve">Зависимость выталкивающей силы от объёма погружённой части тела и плотности жидкости. </w:t>
      </w:r>
    </w:p>
    <w:p>
      <w:pPr>
        <w:numPr>
          <w:ilvl w:val="0"/>
          <w:numId w:val="10"/>
        </w:numPr>
        <w:spacing w:before="0" w:after="0" w:line="264"/>
        <w:jc w:val="both"/>
      </w:pPr>
      <w:r>
        <w:rPr>
          <w:rFonts w:ascii="Times New Roman" w:hAnsi="Times New Roman"/>
          <w:b w:val="false"/>
          <w:i w:val="false"/>
          <w:color w:val="000000"/>
          <w:sz w:val="28"/>
        </w:rPr>
        <w:t xml:space="preserve">Равенство выталкивающей силы весу вытесненной жидкости. </w:t>
      </w:r>
    </w:p>
    <w:p>
      <w:pPr>
        <w:numPr>
          <w:ilvl w:val="0"/>
          <w:numId w:val="10"/>
        </w:numPr>
        <w:spacing w:before="0" w:after="0" w:line="264"/>
        <w:jc w:val="both"/>
      </w:pPr>
      <w:r>
        <w:rPr>
          <w:rFonts w:ascii="Times New Roman" w:hAnsi="Times New Roman"/>
          <w:b w:val="false"/>
          <w:i w:val="false"/>
          <w:color w:val="000000"/>
          <w:sz w:val="28"/>
        </w:rPr>
        <w:t xml:space="preserve">Условие плавания тел: плавание или погружение тел в зависимости от соотношения плотностей тела и жидкости.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1"/>
        </w:numPr>
        <w:spacing w:before="0" w:after="0" w:line="264"/>
        <w:jc w:val="both"/>
      </w:pPr>
      <w:r>
        <w:rPr>
          <w:rFonts w:ascii="Times New Roman" w:hAnsi="Times New Roman"/>
          <w:b w:val="false"/>
          <w:i w:val="false"/>
          <w:color w:val="000000"/>
          <w:sz w:val="28"/>
        </w:rPr>
        <w:t>Исследование зависимости веса тела в воде от объёма погружённой в жидкость части тела.</w:t>
      </w:r>
    </w:p>
    <w:p>
      <w:pPr>
        <w:numPr>
          <w:ilvl w:val="0"/>
          <w:numId w:val="11"/>
        </w:numPr>
        <w:spacing w:before="0" w:after="0" w:line="264"/>
        <w:jc w:val="both"/>
      </w:pPr>
      <w:r>
        <w:rPr>
          <w:rFonts w:ascii="Times New Roman" w:hAnsi="Times New Roman"/>
          <w:b w:val="false"/>
          <w:i w:val="false"/>
          <w:color w:val="000000"/>
          <w:sz w:val="28"/>
        </w:rPr>
        <w:t xml:space="preserve">Определение выталкивающей силы, действующей на тело, погружённое в жидкость. </w:t>
      </w:r>
    </w:p>
    <w:p>
      <w:pPr>
        <w:numPr>
          <w:ilvl w:val="0"/>
          <w:numId w:val="11"/>
        </w:numPr>
        <w:spacing w:before="0" w:after="0" w:line="264"/>
        <w:jc w:val="both"/>
      </w:pPr>
      <w:r>
        <w:rPr>
          <w:rFonts w:ascii="Times New Roman" w:hAnsi="Times New Roman"/>
          <w:b w:val="false"/>
          <w:i w:val="false"/>
          <w:color w:val="000000"/>
          <w:sz w:val="28"/>
        </w:rPr>
        <w:t>Проверка независимости выталкивающей силы, действующей на тело в жидкости, от массы тела.</w:t>
      </w:r>
    </w:p>
    <w:p>
      <w:pPr>
        <w:numPr>
          <w:ilvl w:val="0"/>
          <w:numId w:val="11"/>
        </w:numPr>
        <w:spacing w:before="0" w:after="0" w:line="264"/>
        <w:jc w:val="both"/>
      </w:pPr>
      <w:r>
        <w:rPr>
          <w:rFonts w:ascii="Times New Roman" w:hAnsi="Times New Roman"/>
          <w:b w:val="false"/>
          <w:i w:val="false"/>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pPr>
        <w:numPr>
          <w:ilvl w:val="0"/>
          <w:numId w:val="11"/>
        </w:numPr>
        <w:spacing w:before="0" w:after="0" w:line="264"/>
        <w:jc w:val="both"/>
      </w:pPr>
      <w:r>
        <w:rPr>
          <w:rFonts w:ascii="Times New Roman" w:hAnsi="Times New Roman"/>
          <w:b w:val="false"/>
          <w:i w:val="false"/>
          <w:color w:val="000000"/>
          <w:sz w:val="28"/>
        </w:rPr>
        <w:t xml:space="preserve">Конструирование ареометра или конструирование лодки и определение её грузоподъёмности. </w:t>
      </w:r>
    </w:p>
    <w:p>
      <w:pPr>
        <w:spacing w:before="0" w:after="0" w:line="264"/>
        <w:ind w:firstLine="600"/>
        <w:jc w:val="both"/>
      </w:pPr>
      <w:r>
        <w:rPr>
          <w:rFonts w:ascii="Times New Roman" w:hAnsi="Times New Roman"/>
          <w:b/>
          <w:i w:val="false"/>
          <w:color w:val="000000"/>
          <w:sz w:val="28"/>
        </w:rPr>
        <w:t>Раздел 5. Работа и мощность. Энергия.</w:t>
      </w:r>
    </w:p>
    <w:p>
      <w:pPr>
        <w:spacing w:before="0" w:after="0" w:line="264"/>
        <w:ind w:firstLine="600"/>
        <w:jc w:val="both"/>
      </w:pPr>
      <w:r>
        <w:rPr>
          <w:rFonts w:ascii="Times New Roman" w:hAnsi="Times New Roman"/>
          <w:b w:val="false"/>
          <w:i w:val="false"/>
          <w:color w:val="000000"/>
          <w:sz w:val="28"/>
        </w:rPr>
        <w:t xml:space="preserve">Механическая работа. Мощность. </w:t>
      </w:r>
    </w:p>
    <w:p>
      <w:pPr>
        <w:spacing w:before="0" w:after="0" w:line="264"/>
        <w:ind w:firstLine="600"/>
        <w:jc w:val="both"/>
      </w:pPr>
      <w:r>
        <w:rPr>
          <w:rFonts w:ascii="Times New Roman" w:hAnsi="Times New Roman"/>
          <w:b w:val="false"/>
          <w:i w:val="false"/>
          <w:color w:val="000000"/>
          <w:sz w:val="28"/>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pPr>
        <w:spacing w:before="0" w:after="0" w:line="264"/>
        <w:ind w:firstLine="600"/>
        <w:jc w:val="both"/>
      </w:pPr>
      <w:r>
        <w:rPr>
          <w:rFonts w:ascii="Times New Roman" w:hAnsi="Times New Roman"/>
          <w:b w:val="false"/>
          <w:i w:val="false"/>
          <w:color w:val="000000"/>
          <w:sz w:val="28"/>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pPr>
        <w:spacing w:before="0" w:after="0" w:line="264"/>
        <w:ind w:firstLine="600"/>
        <w:jc w:val="both"/>
      </w:pPr>
      <w:r>
        <w:rPr>
          <w:rFonts w:ascii="Times New Roman" w:hAnsi="Times New Roman"/>
          <w:b/>
          <w:i/>
          <w:color w:val="000000"/>
          <w:sz w:val="28"/>
        </w:rPr>
        <w:t>Демонстрации.</w:t>
      </w:r>
    </w:p>
    <w:p>
      <w:pPr>
        <w:numPr>
          <w:ilvl w:val="0"/>
          <w:numId w:val="12"/>
        </w:numPr>
        <w:spacing w:before="0" w:after="0" w:line="264"/>
        <w:jc w:val="both"/>
      </w:pPr>
      <w:r>
        <w:rPr>
          <w:rFonts w:ascii="Times New Roman" w:hAnsi="Times New Roman"/>
          <w:b w:val="false"/>
          <w:i w:val="false"/>
          <w:color w:val="000000"/>
          <w:sz w:val="28"/>
        </w:rPr>
        <w:t xml:space="preserve">Примеры простых механизмов.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3"/>
        </w:numPr>
        <w:spacing w:before="0" w:after="0" w:line="264"/>
        <w:jc w:val="both"/>
      </w:pPr>
      <w:r>
        <w:rPr>
          <w:rFonts w:ascii="Times New Roman" w:hAnsi="Times New Roman"/>
          <w:b w:val="false"/>
          <w:i w:val="false"/>
          <w:color w:val="000000"/>
          <w:sz w:val="28"/>
        </w:rPr>
        <w:t xml:space="preserve">Определение работы силы трения при равномерном движении тела по горизонтальной поверхности. </w:t>
      </w:r>
    </w:p>
    <w:p>
      <w:pPr>
        <w:numPr>
          <w:ilvl w:val="0"/>
          <w:numId w:val="13"/>
        </w:numPr>
        <w:spacing w:before="0" w:after="0" w:line="264"/>
        <w:jc w:val="both"/>
      </w:pPr>
      <w:r>
        <w:rPr>
          <w:rFonts w:ascii="Times New Roman" w:hAnsi="Times New Roman"/>
          <w:b w:val="false"/>
          <w:i w:val="false"/>
          <w:color w:val="000000"/>
          <w:sz w:val="28"/>
        </w:rPr>
        <w:t>Исследование условий равновесия рычага.</w:t>
      </w:r>
    </w:p>
    <w:p>
      <w:pPr>
        <w:numPr>
          <w:ilvl w:val="0"/>
          <w:numId w:val="13"/>
        </w:numPr>
        <w:spacing w:before="0" w:after="0" w:line="264"/>
        <w:jc w:val="both"/>
      </w:pPr>
      <w:r>
        <w:rPr>
          <w:rFonts w:ascii="Times New Roman" w:hAnsi="Times New Roman"/>
          <w:b w:val="false"/>
          <w:i w:val="false"/>
          <w:color w:val="000000"/>
          <w:sz w:val="28"/>
        </w:rPr>
        <w:t xml:space="preserve">Измерение КПД наклонной плоскости. </w:t>
      </w:r>
    </w:p>
    <w:p>
      <w:pPr>
        <w:numPr>
          <w:ilvl w:val="0"/>
          <w:numId w:val="13"/>
        </w:numPr>
        <w:spacing w:before="0" w:after="0" w:line="264"/>
        <w:jc w:val="both"/>
      </w:pPr>
      <w:r>
        <w:rPr>
          <w:rFonts w:ascii="Times New Roman" w:hAnsi="Times New Roman"/>
          <w:b w:val="false"/>
          <w:i w:val="false"/>
          <w:color w:val="000000"/>
          <w:sz w:val="28"/>
        </w:rPr>
        <w:t>Изучение закона сохранения механической энергии.</w:t>
      </w: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Раздел 6. Тепловые явления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pPr>
        <w:spacing w:before="0" w:after="0" w:line="264"/>
        <w:ind w:firstLine="600"/>
        <w:jc w:val="both"/>
      </w:pPr>
      <w:r>
        <w:rPr>
          <w:rFonts w:ascii="Times New Roman" w:hAnsi="Times New Roman"/>
          <w:b w:val="false"/>
          <w:i w:val="false"/>
          <w:color w:val="000000"/>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pPr>
        <w:spacing w:before="0" w:after="0" w:line="264"/>
        <w:ind w:firstLine="600"/>
        <w:jc w:val="both"/>
      </w:pPr>
      <w:r>
        <w:rPr>
          <w:rFonts w:ascii="Times New Roman" w:hAnsi="Times New Roman"/>
          <w:b w:val="false"/>
          <w:i w:val="false"/>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pPr>
        <w:spacing w:before="0" w:after="0" w:line="264"/>
        <w:ind w:firstLine="600"/>
        <w:jc w:val="both"/>
      </w:pPr>
      <w:r>
        <w:rPr>
          <w:rFonts w:ascii="Times New Roman" w:hAnsi="Times New Roman"/>
          <w:b w:val="false"/>
          <w:i w:val="false"/>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pPr>
        <w:spacing w:before="0" w:after="0" w:line="264"/>
        <w:ind w:firstLine="600"/>
        <w:jc w:val="both"/>
      </w:pPr>
      <w:r>
        <w:rPr>
          <w:rFonts w:ascii="Times New Roman" w:hAnsi="Times New Roman"/>
          <w:b w:val="false"/>
          <w:i w:val="false"/>
          <w:color w:val="000000"/>
          <w:sz w:val="28"/>
        </w:rPr>
        <w:t xml:space="preserve">Влажность воздуха. </w:t>
      </w:r>
    </w:p>
    <w:p>
      <w:pPr>
        <w:spacing w:before="0" w:after="0" w:line="264"/>
        <w:ind w:firstLine="600"/>
        <w:jc w:val="both"/>
      </w:pPr>
      <w:r>
        <w:rPr>
          <w:rFonts w:ascii="Times New Roman" w:hAnsi="Times New Roman"/>
          <w:b w:val="false"/>
          <w:i w:val="false"/>
          <w:color w:val="000000"/>
          <w:sz w:val="28"/>
        </w:rPr>
        <w:t xml:space="preserve">Энергия топлива. Удельная теплота сгорания. </w:t>
      </w:r>
    </w:p>
    <w:p>
      <w:pPr>
        <w:spacing w:before="0" w:after="0" w:line="264"/>
        <w:ind w:firstLine="600"/>
        <w:jc w:val="both"/>
      </w:pPr>
      <w:r>
        <w:rPr>
          <w:rFonts w:ascii="Times New Roman" w:hAnsi="Times New Roman"/>
          <w:b w:val="false"/>
          <w:i w:val="false"/>
          <w:color w:val="000000"/>
          <w:sz w:val="28"/>
        </w:rPr>
        <w:t xml:space="preserve">Принципы работы тепловых двигателей КПД теплового двигателя. Тепловые двигатели и защита окружающей среды. </w:t>
      </w:r>
    </w:p>
    <w:p>
      <w:pPr>
        <w:spacing w:before="0" w:after="0" w:line="264"/>
        <w:ind w:firstLine="600"/>
        <w:jc w:val="both"/>
      </w:pPr>
      <w:r>
        <w:rPr>
          <w:rFonts w:ascii="Times New Roman" w:hAnsi="Times New Roman"/>
          <w:b w:val="false"/>
          <w:i w:val="false"/>
          <w:color w:val="000000"/>
          <w:sz w:val="28"/>
        </w:rPr>
        <w:t xml:space="preserve">Закон сохранения и превращения энергии в тепловых процессах. </w:t>
      </w:r>
    </w:p>
    <w:p>
      <w:pPr>
        <w:spacing w:before="0" w:after="0" w:line="264"/>
        <w:ind w:firstLine="600"/>
        <w:jc w:val="both"/>
      </w:pPr>
      <w:r>
        <w:rPr>
          <w:rFonts w:ascii="Times New Roman" w:hAnsi="Times New Roman"/>
          <w:b/>
          <w:i/>
          <w:color w:val="000000"/>
          <w:sz w:val="28"/>
        </w:rPr>
        <w:t>Демонстрации</w:t>
      </w:r>
      <w:r>
        <w:rPr>
          <w:rFonts w:ascii="Times New Roman" w:hAnsi="Times New Roman"/>
          <w:b/>
          <w:i w:val="false"/>
          <w:color w:val="000000"/>
          <w:sz w:val="28"/>
        </w:rPr>
        <w:t>.</w:t>
      </w:r>
    </w:p>
    <w:p>
      <w:pPr>
        <w:numPr>
          <w:ilvl w:val="0"/>
          <w:numId w:val="14"/>
        </w:numPr>
        <w:spacing w:before="0" w:after="0" w:line="264"/>
        <w:jc w:val="both"/>
      </w:pPr>
      <w:r>
        <w:rPr>
          <w:rFonts w:ascii="Times New Roman" w:hAnsi="Times New Roman"/>
          <w:b w:val="false"/>
          <w:i w:val="false"/>
          <w:color w:val="000000"/>
          <w:sz w:val="28"/>
        </w:rPr>
        <w:t xml:space="preserve">Наблюдение броуновского движения. </w:t>
      </w:r>
    </w:p>
    <w:p>
      <w:pPr>
        <w:numPr>
          <w:ilvl w:val="0"/>
          <w:numId w:val="14"/>
        </w:numPr>
        <w:spacing w:before="0" w:after="0" w:line="264"/>
        <w:jc w:val="both"/>
      </w:pPr>
      <w:r>
        <w:rPr>
          <w:rFonts w:ascii="Times New Roman" w:hAnsi="Times New Roman"/>
          <w:b w:val="false"/>
          <w:i w:val="false"/>
          <w:color w:val="000000"/>
          <w:sz w:val="28"/>
        </w:rPr>
        <w:t xml:space="preserve">Наблюдение диффузии. </w:t>
      </w:r>
    </w:p>
    <w:p>
      <w:pPr>
        <w:numPr>
          <w:ilvl w:val="0"/>
          <w:numId w:val="14"/>
        </w:numPr>
        <w:spacing w:before="0" w:after="0" w:line="264"/>
        <w:jc w:val="both"/>
      </w:pPr>
      <w:r>
        <w:rPr>
          <w:rFonts w:ascii="Times New Roman" w:hAnsi="Times New Roman"/>
          <w:b w:val="false"/>
          <w:i w:val="false"/>
          <w:color w:val="000000"/>
          <w:sz w:val="28"/>
        </w:rPr>
        <w:t xml:space="preserve">Наблюдение явлений смачивания и капиллярных явлений. </w:t>
      </w:r>
    </w:p>
    <w:p>
      <w:pPr>
        <w:numPr>
          <w:ilvl w:val="0"/>
          <w:numId w:val="14"/>
        </w:numPr>
        <w:spacing w:before="0" w:after="0" w:line="264"/>
        <w:jc w:val="both"/>
      </w:pPr>
      <w:r>
        <w:rPr>
          <w:rFonts w:ascii="Times New Roman" w:hAnsi="Times New Roman"/>
          <w:b w:val="false"/>
          <w:i w:val="false"/>
          <w:color w:val="000000"/>
          <w:sz w:val="28"/>
        </w:rPr>
        <w:t xml:space="preserve">Наблюдение теплового расширения тел. </w:t>
      </w:r>
    </w:p>
    <w:p>
      <w:pPr>
        <w:numPr>
          <w:ilvl w:val="0"/>
          <w:numId w:val="14"/>
        </w:numPr>
        <w:spacing w:before="0" w:after="0" w:line="264"/>
        <w:jc w:val="both"/>
      </w:pPr>
      <w:r>
        <w:rPr>
          <w:rFonts w:ascii="Times New Roman" w:hAnsi="Times New Roman"/>
          <w:b w:val="false"/>
          <w:i w:val="false"/>
          <w:color w:val="000000"/>
          <w:sz w:val="28"/>
        </w:rPr>
        <w:t xml:space="preserve">Изменение давления газа при изменении объёма и нагревании или охлаждении. </w:t>
      </w:r>
    </w:p>
    <w:p>
      <w:pPr>
        <w:numPr>
          <w:ilvl w:val="0"/>
          <w:numId w:val="14"/>
        </w:numPr>
        <w:spacing w:before="0" w:after="0" w:line="264"/>
        <w:jc w:val="both"/>
      </w:pPr>
      <w:r>
        <w:rPr>
          <w:rFonts w:ascii="Times New Roman" w:hAnsi="Times New Roman"/>
          <w:b w:val="false"/>
          <w:i w:val="false"/>
          <w:color w:val="000000"/>
          <w:sz w:val="28"/>
        </w:rPr>
        <w:t xml:space="preserve">Правила измерения температуры. </w:t>
      </w:r>
    </w:p>
    <w:p>
      <w:pPr>
        <w:numPr>
          <w:ilvl w:val="0"/>
          <w:numId w:val="14"/>
        </w:numPr>
        <w:spacing w:before="0" w:after="0" w:line="264"/>
        <w:jc w:val="both"/>
      </w:pPr>
      <w:r>
        <w:rPr>
          <w:rFonts w:ascii="Times New Roman" w:hAnsi="Times New Roman"/>
          <w:b w:val="false"/>
          <w:i w:val="false"/>
          <w:color w:val="000000"/>
          <w:sz w:val="28"/>
        </w:rPr>
        <w:t xml:space="preserve">Виды теплопередачи. </w:t>
      </w:r>
    </w:p>
    <w:p>
      <w:pPr>
        <w:numPr>
          <w:ilvl w:val="0"/>
          <w:numId w:val="14"/>
        </w:numPr>
        <w:spacing w:before="0" w:after="0" w:line="264"/>
        <w:jc w:val="both"/>
      </w:pPr>
      <w:r>
        <w:rPr>
          <w:rFonts w:ascii="Times New Roman" w:hAnsi="Times New Roman"/>
          <w:b w:val="false"/>
          <w:i w:val="false"/>
          <w:color w:val="000000"/>
          <w:sz w:val="28"/>
        </w:rPr>
        <w:t xml:space="preserve">Охлаждение при совершении работы. </w:t>
      </w:r>
    </w:p>
    <w:p>
      <w:pPr>
        <w:numPr>
          <w:ilvl w:val="0"/>
          <w:numId w:val="14"/>
        </w:numPr>
        <w:spacing w:before="0" w:after="0" w:line="264"/>
        <w:jc w:val="both"/>
      </w:pPr>
      <w:r>
        <w:rPr>
          <w:rFonts w:ascii="Times New Roman" w:hAnsi="Times New Roman"/>
          <w:b w:val="false"/>
          <w:i w:val="false"/>
          <w:color w:val="000000"/>
          <w:sz w:val="28"/>
        </w:rPr>
        <w:t xml:space="preserve">Нагревание при совершении работы внешними силами. </w:t>
      </w:r>
    </w:p>
    <w:p>
      <w:pPr>
        <w:numPr>
          <w:ilvl w:val="0"/>
          <w:numId w:val="14"/>
        </w:numPr>
        <w:spacing w:before="0" w:after="0" w:line="264"/>
        <w:jc w:val="both"/>
      </w:pPr>
      <w:r>
        <w:rPr>
          <w:rFonts w:ascii="Times New Roman" w:hAnsi="Times New Roman"/>
          <w:b w:val="false"/>
          <w:i w:val="false"/>
          <w:color w:val="000000"/>
          <w:sz w:val="28"/>
        </w:rPr>
        <w:t xml:space="preserve">Сравнение теплоёмкостей различных веществ. </w:t>
      </w:r>
    </w:p>
    <w:p>
      <w:pPr>
        <w:numPr>
          <w:ilvl w:val="0"/>
          <w:numId w:val="14"/>
        </w:numPr>
        <w:spacing w:before="0" w:after="0" w:line="264"/>
        <w:jc w:val="both"/>
      </w:pPr>
      <w:r>
        <w:rPr>
          <w:rFonts w:ascii="Times New Roman" w:hAnsi="Times New Roman"/>
          <w:b w:val="false"/>
          <w:i w:val="false"/>
          <w:color w:val="000000"/>
          <w:sz w:val="28"/>
        </w:rPr>
        <w:t xml:space="preserve">Наблюдение кипения. </w:t>
      </w:r>
    </w:p>
    <w:p>
      <w:pPr>
        <w:numPr>
          <w:ilvl w:val="0"/>
          <w:numId w:val="14"/>
        </w:numPr>
        <w:spacing w:before="0" w:after="0" w:line="264"/>
        <w:jc w:val="both"/>
      </w:pPr>
      <w:r>
        <w:rPr>
          <w:rFonts w:ascii="Times New Roman" w:hAnsi="Times New Roman"/>
          <w:b w:val="false"/>
          <w:i w:val="false"/>
          <w:color w:val="000000"/>
          <w:sz w:val="28"/>
        </w:rPr>
        <w:t>Наблюдение постоянства температуры при плавлении.</w:t>
      </w:r>
    </w:p>
    <w:p>
      <w:pPr>
        <w:numPr>
          <w:ilvl w:val="0"/>
          <w:numId w:val="14"/>
        </w:numPr>
        <w:spacing w:before="0" w:after="0" w:line="264"/>
        <w:jc w:val="both"/>
      </w:pPr>
      <w:r>
        <w:rPr>
          <w:rFonts w:ascii="Times New Roman" w:hAnsi="Times New Roman"/>
          <w:b w:val="false"/>
          <w:i w:val="false"/>
          <w:color w:val="000000"/>
          <w:sz w:val="28"/>
        </w:rPr>
        <w:t xml:space="preserve">Модели тепловых двигателей.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5"/>
        </w:numPr>
        <w:spacing w:before="0" w:after="0" w:line="264"/>
        <w:jc w:val="both"/>
      </w:pPr>
      <w:r>
        <w:rPr>
          <w:rFonts w:ascii="Times New Roman" w:hAnsi="Times New Roman"/>
          <w:b w:val="false"/>
          <w:i w:val="false"/>
          <w:color w:val="000000"/>
          <w:sz w:val="28"/>
        </w:rPr>
        <w:t xml:space="preserve">Опыты по обнаружению действия сил молекулярного притяжения. </w:t>
      </w:r>
    </w:p>
    <w:p>
      <w:pPr>
        <w:numPr>
          <w:ilvl w:val="0"/>
          <w:numId w:val="15"/>
        </w:numPr>
        <w:spacing w:before="0" w:after="0" w:line="264"/>
        <w:jc w:val="both"/>
      </w:pPr>
      <w:r>
        <w:rPr>
          <w:rFonts w:ascii="Times New Roman" w:hAnsi="Times New Roman"/>
          <w:b w:val="false"/>
          <w:i w:val="false"/>
          <w:color w:val="000000"/>
          <w:sz w:val="28"/>
        </w:rPr>
        <w:t xml:space="preserve">Опыты по выращиванию кристаллов поваренной соли или сахара. </w:t>
      </w:r>
    </w:p>
    <w:p>
      <w:pPr>
        <w:numPr>
          <w:ilvl w:val="0"/>
          <w:numId w:val="15"/>
        </w:numPr>
        <w:spacing w:before="0" w:after="0" w:line="264"/>
        <w:jc w:val="both"/>
      </w:pPr>
      <w:r>
        <w:rPr>
          <w:rFonts w:ascii="Times New Roman" w:hAnsi="Times New Roman"/>
          <w:b w:val="false"/>
          <w:i w:val="false"/>
          <w:color w:val="000000"/>
          <w:sz w:val="28"/>
        </w:rPr>
        <w:t xml:space="preserve">Опыты по наблюдению теплового расширения газов, жидкостей и твёрдых тел. </w:t>
      </w:r>
    </w:p>
    <w:p>
      <w:pPr>
        <w:numPr>
          <w:ilvl w:val="0"/>
          <w:numId w:val="15"/>
        </w:numPr>
        <w:spacing w:before="0" w:after="0" w:line="264"/>
        <w:jc w:val="both"/>
      </w:pPr>
      <w:r>
        <w:rPr>
          <w:rFonts w:ascii="Times New Roman" w:hAnsi="Times New Roman"/>
          <w:b w:val="false"/>
          <w:i w:val="false"/>
          <w:color w:val="000000"/>
          <w:sz w:val="28"/>
        </w:rPr>
        <w:t xml:space="preserve">Определение давления воздуха в баллоне шприца. </w:t>
      </w:r>
    </w:p>
    <w:p>
      <w:pPr>
        <w:numPr>
          <w:ilvl w:val="0"/>
          <w:numId w:val="15"/>
        </w:numPr>
        <w:spacing w:before="0" w:after="0" w:line="264"/>
        <w:jc w:val="both"/>
      </w:pPr>
      <w:r>
        <w:rPr>
          <w:rFonts w:ascii="Times New Roman" w:hAnsi="Times New Roman"/>
          <w:b w:val="false"/>
          <w:i w:val="false"/>
          <w:color w:val="000000"/>
          <w:sz w:val="28"/>
        </w:rPr>
        <w:t xml:space="preserve">Опыты, демонстрирующие зависимость давления воздуха от его объёма и нагревания или охлаждения. </w:t>
      </w:r>
    </w:p>
    <w:p>
      <w:pPr>
        <w:numPr>
          <w:ilvl w:val="0"/>
          <w:numId w:val="15"/>
        </w:numPr>
        <w:spacing w:before="0" w:after="0" w:line="264"/>
        <w:jc w:val="both"/>
      </w:pPr>
      <w:r>
        <w:rPr>
          <w:rFonts w:ascii="Times New Roman" w:hAnsi="Times New Roman"/>
          <w:b w:val="false"/>
          <w:i w:val="false"/>
          <w:color w:val="000000"/>
          <w:sz w:val="28"/>
        </w:rPr>
        <w:t xml:space="preserve">Проверка гипотезы линейной зависимости длины столбика жидкости в термометрической трубке от температуры. </w:t>
      </w:r>
    </w:p>
    <w:p>
      <w:pPr>
        <w:numPr>
          <w:ilvl w:val="0"/>
          <w:numId w:val="15"/>
        </w:numPr>
        <w:spacing w:before="0" w:after="0" w:line="264"/>
        <w:jc w:val="both"/>
      </w:pPr>
      <w:r>
        <w:rPr>
          <w:rFonts w:ascii="Times New Roman" w:hAnsi="Times New Roman"/>
          <w:b w:val="false"/>
          <w:i w:val="false"/>
          <w:color w:val="000000"/>
          <w:sz w:val="28"/>
        </w:rPr>
        <w:t xml:space="preserve">Наблюдение изменения внутренней энергии тела в результате теплопередачи и работы внешних сил. </w:t>
      </w:r>
    </w:p>
    <w:p>
      <w:pPr>
        <w:numPr>
          <w:ilvl w:val="0"/>
          <w:numId w:val="15"/>
        </w:numPr>
        <w:spacing w:before="0" w:after="0" w:line="264"/>
        <w:jc w:val="both"/>
      </w:pPr>
      <w:r>
        <w:rPr>
          <w:rFonts w:ascii="Times New Roman" w:hAnsi="Times New Roman"/>
          <w:b w:val="false"/>
          <w:i w:val="false"/>
          <w:color w:val="000000"/>
          <w:sz w:val="28"/>
        </w:rPr>
        <w:t xml:space="preserve">Исследование явления теплообмена при смешивании холодной и горячей воды. </w:t>
      </w:r>
    </w:p>
    <w:p>
      <w:pPr>
        <w:numPr>
          <w:ilvl w:val="0"/>
          <w:numId w:val="15"/>
        </w:numPr>
        <w:spacing w:before="0" w:after="0" w:line="264"/>
        <w:jc w:val="both"/>
      </w:pPr>
      <w:r>
        <w:rPr>
          <w:rFonts w:ascii="Times New Roman" w:hAnsi="Times New Roman"/>
          <w:b w:val="false"/>
          <w:i w:val="false"/>
          <w:color w:val="000000"/>
          <w:sz w:val="28"/>
        </w:rPr>
        <w:t xml:space="preserve">Определение количества теплоты, полученного водой при теплообмене с нагретым металлическим цилиндром. </w:t>
      </w:r>
    </w:p>
    <w:p>
      <w:pPr>
        <w:numPr>
          <w:ilvl w:val="0"/>
          <w:numId w:val="15"/>
        </w:numPr>
        <w:spacing w:before="0" w:after="0" w:line="264"/>
        <w:jc w:val="both"/>
      </w:pPr>
      <w:r>
        <w:rPr>
          <w:rFonts w:ascii="Times New Roman" w:hAnsi="Times New Roman"/>
          <w:b w:val="false"/>
          <w:i w:val="false"/>
          <w:color w:val="000000"/>
          <w:sz w:val="28"/>
        </w:rPr>
        <w:t xml:space="preserve">Определение удельной теплоёмкости вещества. </w:t>
      </w:r>
    </w:p>
    <w:p>
      <w:pPr>
        <w:numPr>
          <w:ilvl w:val="0"/>
          <w:numId w:val="15"/>
        </w:numPr>
        <w:spacing w:before="0" w:after="0" w:line="264"/>
        <w:jc w:val="both"/>
      </w:pPr>
      <w:r>
        <w:rPr>
          <w:rFonts w:ascii="Times New Roman" w:hAnsi="Times New Roman"/>
          <w:b w:val="false"/>
          <w:i w:val="false"/>
          <w:color w:val="000000"/>
          <w:sz w:val="28"/>
        </w:rPr>
        <w:t xml:space="preserve">Исследование процесса испарения. </w:t>
      </w:r>
    </w:p>
    <w:p>
      <w:pPr>
        <w:numPr>
          <w:ilvl w:val="0"/>
          <w:numId w:val="15"/>
        </w:numPr>
        <w:spacing w:before="0" w:after="0" w:line="264"/>
        <w:jc w:val="both"/>
      </w:pPr>
      <w:r>
        <w:rPr>
          <w:rFonts w:ascii="Times New Roman" w:hAnsi="Times New Roman"/>
          <w:b w:val="false"/>
          <w:i w:val="false"/>
          <w:color w:val="000000"/>
          <w:sz w:val="28"/>
        </w:rPr>
        <w:t xml:space="preserve">Определение относительной влажности воздуха. </w:t>
      </w:r>
    </w:p>
    <w:p>
      <w:pPr>
        <w:numPr>
          <w:ilvl w:val="0"/>
          <w:numId w:val="15"/>
        </w:numPr>
        <w:spacing w:before="0" w:after="0" w:line="264"/>
        <w:jc w:val="both"/>
      </w:pPr>
      <w:r>
        <w:rPr>
          <w:rFonts w:ascii="Times New Roman" w:hAnsi="Times New Roman"/>
          <w:b w:val="false"/>
          <w:i w:val="false"/>
          <w:color w:val="000000"/>
          <w:sz w:val="28"/>
        </w:rPr>
        <w:t xml:space="preserve">Определение удельной теплоты плавления льда. </w:t>
      </w:r>
    </w:p>
    <w:p>
      <w:pPr>
        <w:spacing w:before="0" w:after="0" w:line="264"/>
        <w:ind w:firstLine="600"/>
        <w:jc w:val="both"/>
      </w:pPr>
      <w:r>
        <w:rPr>
          <w:rFonts w:ascii="Times New Roman" w:hAnsi="Times New Roman"/>
          <w:b/>
          <w:i w:val="false"/>
          <w:color w:val="000000"/>
          <w:sz w:val="28"/>
        </w:rPr>
        <w:t>Раздел 7. Электрические и магнитные явления.</w:t>
      </w:r>
    </w:p>
    <w:p>
      <w:pPr>
        <w:spacing w:before="0" w:after="0" w:line="264"/>
        <w:ind w:firstLine="600"/>
        <w:jc w:val="both"/>
      </w:pPr>
      <w:r>
        <w:rPr>
          <w:rFonts w:ascii="Times New Roman" w:hAnsi="Times New Roman"/>
          <w:b w:val="false"/>
          <w:i w:val="false"/>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pPr>
        <w:spacing w:before="0" w:after="0" w:line="264"/>
        <w:ind w:firstLine="600"/>
        <w:jc w:val="both"/>
      </w:pPr>
      <w:r>
        <w:rPr>
          <w:rFonts w:ascii="Times New Roman" w:hAnsi="Times New Roman"/>
          <w:b w:val="false"/>
          <w:i w:val="false"/>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pPr>
        <w:spacing w:before="0" w:after="0" w:line="264"/>
        <w:ind w:firstLine="600"/>
        <w:jc w:val="both"/>
      </w:pPr>
      <w:r>
        <w:rPr>
          <w:rFonts w:ascii="Times New Roman" w:hAnsi="Times New Roman"/>
          <w:b w:val="false"/>
          <w:i w:val="false"/>
          <w:color w:val="000000"/>
          <w:sz w:val="28"/>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pPr>
        <w:spacing w:before="0" w:after="0" w:line="264"/>
        <w:ind w:firstLine="600"/>
        <w:jc w:val="both"/>
      </w:pPr>
      <w:r>
        <w:rPr>
          <w:rFonts w:ascii="Times New Roman" w:hAnsi="Times New Roman"/>
          <w:b w:val="false"/>
          <w:i w:val="false"/>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pPr>
        <w:spacing w:before="0" w:after="0" w:line="264"/>
        <w:ind w:firstLine="600"/>
        <w:jc w:val="both"/>
      </w:pPr>
      <w:r>
        <w:rPr>
          <w:rFonts w:ascii="Times New Roman" w:hAnsi="Times New Roman"/>
          <w:b w:val="false"/>
          <w:i w:val="false"/>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pPr>
        <w:spacing w:before="0" w:after="0" w:line="264"/>
        <w:ind w:firstLine="600"/>
        <w:jc w:val="both"/>
      </w:pPr>
      <w:r>
        <w:rPr>
          <w:rFonts w:ascii="Times New Roman" w:hAnsi="Times New Roman"/>
          <w:b w:val="false"/>
          <w:i w:val="false"/>
          <w:color w:val="000000"/>
          <w:sz w:val="28"/>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pPr>
        <w:spacing w:before="0" w:after="0" w:line="264"/>
        <w:ind w:firstLine="600"/>
        <w:jc w:val="both"/>
      </w:pPr>
      <w:r>
        <w:rPr>
          <w:rFonts w:ascii="Times New Roman" w:hAnsi="Times New Roman"/>
          <w:b w:val="false"/>
          <w:i w:val="false"/>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pPr>
        <w:spacing w:before="0" w:after="0" w:line="264"/>
        <w:ind w:firstLine="600"/>
        <w:jc w:val="both"/>
      </w:pPr>
      <w:r>
        <w:rPr>
          <w:rFonts w:ascii="Times New Roman" w:hAnsi="Times New Roman"/>
          <w:b w:val="false"/>
          <w:i w:val="false"/>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pPr>
        <w:spacing w:before="0" w:after="0" w:line="264"/>
        <w:ind w:firstLine="600"/>
        <w:jc w:val="both"/>
      </w:pPr>
      <w:r>
        <w:rPr>
          <w:rFonts w:ascii="Times New Roman" w:hAnsi="Times New Roman"/>
          <w:b/>
          <w:i/>
          <w:color w:val="000000"/>
          <w:sz w:val="28"/>
        </w:rPr>
        <w:t>Демонстрации.</w:t>
      </w:r>
    </w:p>
    <w:p>
      <w:pPr>
        <w:numPr>
          <w:ilvl w:val="0"/>
          <w:numId w:val="16"/>
        </w:numPr>
        <w:spacing w:before="0" w:after="0" w:line="264"/>
        <w:jc w:val="both"/>
      </w:pPr>
      <w:r>
        <w:rPr>
          <w:rFonts w:ascii="Times New Roman" w:hAnsi="Times New Roman"/>
          <w:b w:val="false"/>
          <w:i w:val="false"/>
          <w:color w:val="000000"/>
          <w:sz w:val="28"/>
        </w:rPr>
        <w:t xml:space="preserve">Электризация тел. </w:t>
      </w:r>
    </w:p>
    <w:p>
      <w:pPr>
        <w:numPr>
          <w:ilvl w:val="0"/>
          <w:numId w:val="16"/>
        </w:numPr>
        <w:spacing w:before="0" w:after="0" w:line="264"/>
        <w:jc w:val="both"/>
      </w:pPr>
      <w:r>
        <w:rPr>
          <w:rFonts w:ascii="Times New Roman" w:hAnsi="Times New Roman"/>
          <w:b w:val="false"/>
          <w:i w:val="false"/>
          <w:color w:val="000000"/>
          <w:sz w:val="28"/>
        </w:rPr>
        <w:t xml:space="preserve">Два рода электрических зарядов и взаимодействие заряженных тел. </w:t>
      </w:r>
    </w:p>
    <w:p>
      <w:pPr>
        <w:numPr>
          <w:ilvl w:val="0"/>
          <w:numId w:val="16"/>
        </w:numPr>
        <w:spacing w:before="0" w:after="0" w:line="264"/>
        <w:jc w:val="both"/>
      </w:pPr>
      <w:r>
        <w:rPr>
          <w:rFonts w:ascii="Times New Roman" w:hAnsi="Times New Roman"/>
          <w:b w:val="false"/>
          <w:i w:val="false"/>
          <w:color w:val="000000"/>
          <w:sz w:val="28"/>
        </w:rPr>
        <w:t xml:space="preserve">Устройство и действие электроскопа. </w:t>
      </w:r>
    </w:p>
    <w:p>
      <w:pPr>
        <w:numPr>
          <w:ilvl w:val="0"/>
          <w:numId w:val="16"/>
        </w:numPr>
        <w:spacing w:before="0" w:after="0" w:line="264"/>
        <w:jc w:val="both"/>
      </w:pPr>
      <w:r>
        <w:rPr>
          <w:rFonts w:ascii="Times New Roman" w:hAnsi="Times New Roman"/>
          <w:b w:val="false"/>
          <w:i w:val="false"/>
          <w:color w:val="000000"/>
          <w:sz w:val="28"/>
        </w:rPr>
        <w:t xml:space="preserve">Электростатическая индукция. </w:t>
      </w:r>
    </w:p>
    <w:p>
      <w:pPr>
        <w:numPr>
          <w:ilvl w:val="0"/>
          <w:numId w:val="16"/>
        </w:numPr>
        <w:spacing w:before="0" w:after="0" w:line="264"/>
        <w:jc w:val="both"/>
      </w:pPr>
      <w:r>
        <w:rPr>
          <w:rFonts w:ascii="Times New Roman" w:hAnsi="Times New Roman"/>
          <w:b w:val="false"/>
          <w:i w:val="false"/>
          <w:color w:val="000000"/>
          <w:sz w:val="28"/>
        </w:rPr>
        <w:t>Закон сохранения электрических зарядов.</w:t>
      </w:r>
    </w:p>
    <w:p>
      <w:pPr>
        <w:numPr>
          <w:ilvl w:val="0"/>
          <w:numId w:val="16"/>
        </w:numPr>
        <w:spacing w:before="0" w:after="0" w:line="264"/>
        <w:jc w:val="both"/>
      </w:pPr>
      <w:r>
        <w:rPr>
          <w:rFonts w:ascii="Times New Roman" w:hAnsi="Times New Roman"/>
          <w:b w:val="false"/>
          <w:i w:val="false"/>
          <w:color w:val="000000"/>
          <w:sz w:val="28"/>
        </w:rPr>
        <w:t xml:space="preserve">Проводники и диэлектрики. </w:t>
      </w:r>
    </w:p>
    <w:p>
      <w:pPr>
        <w:numPr>
          <w:ilvl w:val="0"/>
          <w:numId w:val="16"/>
        </w:numPr>
        <w:spacing w:before="0" w:after="0" w:line="264"/>
        <w:jc w:val="both"/>
      </w:pPr>
      <w:r>
        <w:rPr>
          <w:rFonts w:ascii="Times New Roman" w:hAnsi="Times New Roman"/>
          <w:b w:val="false"/>
          <w:i w:val="false"/>
          <w:color w:val="000000"/>
          <w:sz w:val="28"/>
        </w:rPr>
        <w:t xml:space="preserve">Моделирование силовых линий электрического поля. </w:t>
      </w:r>
    </w:p>
    <w:p>
      <w:pPr>
        <w:numPr>
          <w:ilvl w:val="0"/>
          <w:numId w:val="16"/>
        </w:numPr>
        <w:spacing w:before="0" w:after="0" w:line="264"/>
        <w:jc w:val="both"/>
      </w:pPr>
      <w:r>
        <w:rPr>
          <w:rFonts w:ascii="Times New Roman" w:hAnsi="Times New Roman"/>
          <w:b w:val="false"/>
          <w:i w:val="false"/>
          <w:color w:val="000000"/>
          <w:sz w:val="28"/>
        </w:rPr>
        <w:t xml:space="preserve">Источники постоянного тока. </w:t>
      </w:r>
    </w:p>
    <w:p>
      <w:pPr>
        <w:numPr>
          <w:ilvl w:val="0"/>
          <w:numId w:val="16"/>
        </w:numPr>
        <w:spacing w:before="0" w:after="0" w:line="264"/>
        <w:jc w:val="both"/>
      </w:pPr>
      <w:r>
        <w:rPr>
          <w:rFonts w:ascii="Times New Roman" w:hAnsi="Times New Roman"/>
          <w:b w:val="false"/>
          <w:i w:val="false"/>
          <w:color w:val="000000"/>
          <w:sz w:val="28"/>
        </w:rPr>
        <w:t>Действия электрического тока.</w:t>
      </w:r>
    </w:p>
    <w:p>
      <w:pPr>
        <w:numPr>
          <w:ilvl w:val="0"/>
          <w:numId w:val="16"/>
        </w:numPr>
        <w:spacing w:before="0" w:after="0" w:line="264"/>
        <w:jc w:val="both"/>
      </w:pPr>
      <w:r>
        <w:rPr>
          <w:rFonts w:ascii="Times New Roman" w:hAnsi="Times New Roman"/>
          <w:b w:val="false"/>
          <w:i w:val="false"/>
          <w:color w:val="000000"/>
          <w:sz w:val="28"/>
        </w:rPr>
        <w:t>Электрический ток в жидкости.</w:t>
      </w:r>
    </w:p>
    <w:p>
      <w:pPr>
        <w:numPr>
          <w:ilvl w:val="0"/>
          <w:numId w:val="16"/>
        </w:numPr>
        <w:spacing w:before="0" w:after="0" w:line="264"/>
        <w:jc w:val="both"/>
      </w:pPr>
      <w:r>
        <w:rPr>
          <w:rFonts w:ascii="Times New Roman" w:hAnsi="Times New Roman"/>
          <w:b w:val="false"/>
          <w:i w:val="false"/>
          <w:color w:val="000000"/>
          <w:sz w:val="28"/>
        </w:rPr>
        <w:t xml:space="preserve">Газовый разряд. </w:t>
      </w:r>
    </w:p>
    <w:p>
      <w:pPr>
        <w:numPr>
          <w:ilvl w:val="0"/>
          <w:numId w:val="16"/>
        </w:numPr>
        <w:spacing w:before="0" w:after="0" w:line="264"/>
        <w:jc w:val="both"/>
      </w:pPr>
      <w:r>
        <w:rPr>
          <w:rFonts w:ascii="Times New Roman" w:hAnsi="Times New Roman"/>
          <w:b w:val="false"/>
          <w:i w:val="false"/>
          <w:color w:val="000000"/>
          <w:sz w:val="28"/>
        </w:rPr>
        <w:t xml:space="preserve">Измерение силы тока амперметром. </w:t>
      </w:r>
    </w:p>
    <w:p>
      <w:pPr>
        <w:numPr>
          <w:ilvl w:val="0"/>
          <w:numId w:val="16"/>
        </w:numPr>
        <w:spacing w:before="0" w:after="0" w:line="264"/>
        <w:jc w:val="both"/>
      </w:pPr>
      <w:r>
        <w:rPr>
          <w:rFonts w:ascii="Times New Roman" w:hAnsi="Times New Roman"/>
          <w:b w:val="false"/>
          <w:i w:val="false"/>
          <w:color w:val="000000"/>
          <w:sz w:val="28"/>
        </w:rPr>
        <w:t xml:space="preserve">Измерение электрического напряжения вольтметром. </w:t>
      </w:r>
    </w:p>
    <w:p>
      <w:pPr>
        <w:numPr>
          <w:ilvl w:val="0"/>
          <w:numId w:val="16"/>
        </w:numPr>
        <w:spacing w:before="0" w:after="0" w:line="264"/>
        <w:jc w:val="both"/>
      </w:pPr>
      <w:r>
        <w:rPr>
          <w:rFonts w:ascii="Times New Roman" w:hAnsi="Times New Roman"/>
          <w:b w:val="false"/>
          <w:i w:val="false"/>
          <w:color w:val="000000"/>
          <w:sz w:val="28"/>
        </w:rPr>
        <w:t xml:space="preserve">Реостат и магазин сопротивлений. </w:t>
      </w:r>
    </w:p>
    <w:p>
      <w:pPr>
        <w:numPr>
          <w:ilvl w:val="0"/>
          <w:numId w:val="16"/>
        </w:numPr>
        <w:spacing w:before="0" w:after="0" w:line="264"/>
        <w:jc w:val="both"/>
      </w:pPr>
      <w:r>
        <w:rPr>
          <w:rFonts w:ascii="Times New Roman" w:hAnsi="Times New Roman"/>
          <w:b w:val="false"/>
          <w:i w:val="false"/>
          <w:color w:val="000000"/>
          <w:sz w:val="28"/>
        </w:rPr>
        <w:t xml:space="preserve">Взаимодействие постоянных магнитов. </w:t>
      </w:r>
    </w:p>
    <w:p>
      <w:pPr>
        <w:numPr>
          <w:ilvl w:val="0"/>
          <w:numId w:val="16"/>
        </w:numPr>
        <w:spacing w:before="0" w:after="0" w:line="264"/>
        <w:jc w:val="both"/>
      </w:pPr>
      <w:r>
        <w:rPr>
          <w:rFonts w:ascii="Times New Roman" w:hAnsi="Times New Roman"/>
          <w:b w:val="false"/>
          <w:i w:val="false"/>
          <w:color w:val="000000"/>
          <w:sz w:val="28"/>
        </w:rPr>
        <w:t>Моделирование невозможности разделения полюсов магнита.</w:t>
      </w:r>
    </w:p>
    <w:p>
      <w:pPr>
        <w:numPr>
          <w:ilvl w:val="0"/>
          <w:numId w:val="16"/>
        </w:numPr>
        <w:spacing w:before="0" w:after="0" w:line="264"/>
        <w:jc w:val="both"/>
      </w:pPr>
      <w:r>
        <w:rPr>
          <w:rFonts w:ascii="Times New Roman" w:hAnsi="Times New Roman"/>
          <w:b w:val="false"/>
          <w:i w:val="false"/>
          <w:color w:val="000000"/>
          <w:sz w:val="28"/>
        </w:rPr>
        <w:t xml:space="preserve">Моделирование магнитных полей постоянных магнитов. </w:t>
      </w:r>
    </w:p>
    <w:p>
      <w:pPr>
        <w:numPr>
          <w:ilvl w:val="0"/>
          <w:numId w:val="16"/>
        </w:numPr>
        <w:spacing w:before="0" w:after="0" w:line="264"/>
        <w:jc w:val="both"/>
      </w:pPr>
      <w:r>
        <w:rPr>
          <w:rFonts w:ascii="Times New Roman" w:hAnsi="Times New Roman"/>
          <w:b w:val="false"/>
          <w:i w:val="false"/>
          <w:color w:val="000000"/>
          <w:sz w:val="28"/>
        </w:rPr>
        <w:t xml:space="preserve">Опыт Эрстеда. </w:t>
      </w:r>
    </w:p>
    <w:p>
      <w:pPr>
        <w:numPr>
          <w:ilvl w:val="0"/>
          <w:numId w:val="16"/>
        </w:numPr>
        <w:spacing w:before="0" w:after="0" w:line="264"/>
        <w:jc w:val="both"/>
      </w:pPr>
      <w:r>
        <w:rPr>
          <w:rFonts w:ascii="Times New Roman" w:hAnsi="Times New Roman"/>
          <w:b w:val="false"/>
          <w:i w:val="false"/>
          <w:color w:val="000000"/>
          <w:sz w:val="28"/>
        </w:rPr>
        <w:t xml:space="preserve">Магнитное поле тока. Электромагнит. </w:t>
      </w:r>
    </w:p>
    <w:p>
      <w:pPr>
        <w:numPr>
          <w:ilvl w:val="0"/>
          <w:numId w:val="16"/>
        </w:numPr>
        <w:spacing w:before="0" w:after="0" w:line="264"/>
        <w:jc w:val="both"/>
      </w:pPr>
      <w:r>
        <w:rPr>
          <w:rFonts w:ascii="Times New Roman" w:hAnsi="Times New Roman"/>
          <w:b w:val="false"/>
          <w:i w:val="false"/>
          <w:color w:val="000000"/>
          <w:sz w:val="28"/>
        </w:rPr>
        <w:t xml:space="preserve">Действие магнитного поля на проводник с током. </w:t>
      </w:r>
    </w:p>
    <w:p>
      <w:pPr>
        <w:numPr>
          <w:ilvl w:val="0"/>
          <w:numId w:val="16"/>
        </w:numPr>
        <w:spacing w:before="0" w:after="0" w:line="264"/>
        <w:jc w:val="both"/>
      </w:pPr>
      <w:r>
        <w:rPr>
          <w:rFonts w:ascii="Times New Roman" w:hAnsi="Times New Roman"/>
          <w:b w:val="false"/>
          <w:i w:val="false"/>
          <w:color w:val="000000"/>
          <w:sz w:val="28"/>
        </w:rPr>
        <w:t xml:space="preserve">Электродвигатель постоянного тока. </w:t>
      </w:r>
    </w:p>
    <w:p>
      <w:pPr>
        <w:numPr>
          <w:ilvl w:val="0"/>
          <w:numId w:val="16"/>
        </w:numPr>
        <w:spacing w:before="0" w:after="0" w:line="264"/>
        <w:jc w:val="both"/>
      </w:pPr>
      <w:r>
        <w:rPr>
          <w:rFonts w:ascii="Times New Roman" w:hAnsi="Times New Roman"/>
          <w:b w:val="false"/>
          <w:i w:val="false"/>
          <w:color w:val="000000"/>
          <w:sz w:val="28"/>
        </w:rPr>
        <w:t>Исследование явления электромагнитной индукции.</w:t>
      </w:r>
    </w:p>
    <w:p>
      <w:pPr>
        <w:numPr>
          <w:ilvl w:val="0"/>
          <w:numId w:val="16"/>
        </w:numPr>
        <w:spacing w:before="0" w:after="0" w:line="264"/>
        <w:jc w:val="both"/>
      </w:pPr>
      <w:r>
        <w:rPr>
          <w:rFonts w:ascii="Times New Roman" w:hAnsi="Times New Roman"/>
          <w:b w:val="false"/>
          <w:i w:val="false"/>
          <w:color w:val="000000"/>
          <w:sz w:val="28"/>
        </w:rPr>
        <w:t xml:space="preserve">Опыты Фарадея. </w:t>
      </w:r>
    </w:p>
    <w:p>
      <w:pPr>
        <w:numPr>
          <w:ilvl w:val="0"/>
          <w:numId w:val="16"/>
        </w:numPr>
        <w:spacing w:before="0" w:after="0" w:line="264"/>
        <w:jc w:val="both"/>
      </w:pPr>
      <w:r>
        <w:rPr>
          <w:rFonts w:ascii="Times New Roman" w:hAnsi="Times New Roman"/>
          <w:b w:val="false"/>
          <w:i w:val="false"/>
          <w:color w:val="000000"/>
          <w:sz w:val="28"/>
        </w:rPr>
        <w:t xml:space="preserve">Зависимость направления индукционного тока от условий его возникновения. </w:t>
      </w:r>
    </w:p>
    <w:p>
      <w:pPr>
        <w:numPr>
          <w:ilvl w:val="0"/>
          <w:numId w:val="16"/>
        </w:numPr>
        <w:spacing w:before="0" w:after="0" w:line="264"/>
        <w:jc w:val="both"/>
      </w:pPr>
      <w:r>
        <w:rPr>
          <w:rFonts w:ascii="Times New Roman" w:hAnsi="Times New Roman"/>
          <w:b w:val="false"/>
          <w:i w:val="false"/>
          <w:color w:val="000000"/>
          <w:sz w:val="28"/>
        </w:rPr>
        <w:t xml:space="preserve">Электрогенератор постоянного тока.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7"/>
        </w:numPr>
        <w:spacing w:before="0" w:after="0" w:line="264"/>
        <w:jc w:val="both"/>
      </w:pPr>
      <w:r>
        <w:rPr>
          <w:rFonts w:ascii="Times New Roman" w:hAnsi="Times New Roman"/>
          <w:b w:val="false"/>
          <w:i w:val="false"/>
          <w:color w:val="000000"/>
          <w:sz w:val="28"/>
        </w:rPr>
        <w:t xml:space="preserve">Опыты по наблюдению электризации тел индукцией и при соприкосновении. </w:t>
      </w:r>
    </w:p>
    <w:p>
      <w:pPr>
        <w:numPr>
          <w:ilvl w:val="0"/>
          <w:numId w:val="17"/>
        </w:numPr>
        <w:spacing w:before="0" w:after="0" w:line="264"/>
        <w:jc w:val="both"/>
      </w:pPr>
      <w:r>
        <w:rPr>
          <w:rFonts w:ascii="Times New Roman" w:hAnsi="Times New Roman"/>
          <w:b w:val="false"/>
          <w:i w:val="false"/>
          <w:color w:val="000000"/>
          <w:sz w:val="28"/>
        </w:rPr>
        <w:t xml:space="preserve">Исследование действия электрического поля на проводники и диэлектрики. </w:t>
      </w:r>
    </w:p>
    <w:p>
      <w:pPr>
        <w:numPr>
          <w:ilvl w:val="0"/>
          <w:numId w:val="17"/>
        </w:numPr>
        <w:spacing w:before="0" w:after="0" w:line="264"/>
        <w:jc w:val="both"/>
      </w:pPr>
      <w:r>
        <w:rPr>
          <w:rFonts w:ascii="Times New Roman" w:hAnsi="Times New Roman"/>
          <w:b w:val="false"/>
          <w:i w:val="false"/>
          <w:color w:val="000000"/>
          <w:sz w:val="28"/>
        </w:rPr>
        <w:t xml:space="preserve">Сборка и проверка работы электрической цепи постоянного тока. </w:t>
      </w:r>
    </w:p>
    <w:p>
      <w:pPr>
        <w:numPr>
          <w:ilvl w:val="0"/>
          <w:numId w:val="17"/>
        </w:numPr>
        <w:spacing w:before="0" w:after="0" w:line="264"/>
        <w:jc w:val="both"/>
      </w:pPr>
      <w:r>
        <w:rPr>
          <w:rFonts w:ascii="Times New Roman" w:hAnsi="Times New Roman"/>
          <w:b w:val="false"/>
          <w:i w:val="false"/>
          <w:color w:val="000000"/>
          <w:sz w:val="28"/>
        </w:rPr>
        <w:t xml:space="preserve">Измерение и регулирование силы тока. </w:t>
      </w:r>
    </w:p>
    <w:p>
      <w:pPr>
        <w:numPr>
          <w:ilvl w:val="0"/>
          <w:numId w:val="17"/>
        </w:numPr>
        <w:spacing w:before="0" w:after="0" w:line="264"/>
        <w:jc w:val="both"/>
      </w:pPr>
      <w:r>
        <w:rPr>
          <w:rFonts w:ascii="Times New Roman" w:hAnsi="Times New Roman"/>
          <w:b w:val="false"/>
          <w:i w:val="false"/>
          <w:color w:val="000000"/>
          <w:sz w:val="28"/>
        </w:rPr>
        <w:t xml:space="preserve">Измерение и регулирование напряжения. </w:t>
      </w:r>
    </w:p>
    <w:p>
      <w:pPr>
        <w:numPr>
          <w:ilvl w:val="0"/>
          <w:numId w:val="17"/>
        </w:numPr>
        <w:spacing w:before="0" w:after="0" w:line="264"/>
        <w:jc w:val="both"/>
      </w:pPr>
      <w:r>
        <w:rPr>
          <w:rFonts w:ascii="Times New Roman" w:hAnsi="Times New Roman"/>
          <w:b w:val="false"/>
          <w:i w:val="false"/>
          <w:color w:val="000000"/>
          <w:sz w:val="28"/>
        </w:rPr>
        <w:t xml:space="preserve">Исследование зависимости силы тока, идущего через резистор, от сопротивления резистора и напряжения на резисторе. </w:t>
      </w:r>
    </w:p>
    <w:p>
      <w:pPr>
        <w:numPr>
          <w:ilvl w:val="0"/>
          <w:numId w:val="17"/>
        </w:numPr>
        <w:spacing w:before="0" w:after="0" w:line="264"/>
        <w:jc w:val="both"/>
      </w:pPr>
      <w:r>
        <w:rPr>
          <w:rFonts w:ascii="Times New Roman" w:hAnsi="Times New Roman"/>
          <w:b w:val="false"/>
          <w:i w:val="false"/>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pPr>
        <w:numPr>
          <w:ilvl w:val="0"/>
          <w:numId w:val="17"/>
        </w:numPr>
        <w:spacing w:before="0" w:after="0" w:line="264"/>
        <w:jc w:val="both"/>
      </w:pPr>
      <w:r>
        <w:rPr>
          <w:rFonts w:ascii="Times New Roman" w:hAnsi="Times New Roman"/>
          <w:b w:val="false"/>
          <w:i w:val="false"/>
          <w:color w:val="000000"/>
          <w:sz w:val="28"/>
        </w:rPr>
        <w:t xml:space="preserve">Проверка правила сложения напряжений при последовательном соединении двух резисторов. </w:t>
      </w:r>
    </w:p>
    <w:p>
      <w:pPr>
        <w:numPr>
          <w:ilvl w:val="0"/>
          <w:numId w:val="17"/>
        </w:numPr>
        <w:spacing w:before="0" w:after="0" w:line="264"/>
        <w:jc w:val="both"/>
      </w:pPr>
      <w:r>
        <w:rPr>
          <w:rFonts w:ascii="Times New Roman" w:hAnsi="Times New Roman"/>
          <w:b w:val="false"/>
          <w:i w:val="false"/>
          <w:color w:val="000000"/>
          <w:sz w:val="28"/>
        </w:rPr>
        <w:t xml:space="preserve">Проверка правила для силы тока при параллельном соединении резисторов. </w:t>
      </w:r>
    </w:p>
    <w:p>
      <w:pPr>
        <w:numPr>
          <w:ilvl w:val="0"/>
          <w:numId w:val="17"/>
        </w:numPr>
        <w:spacing w:before="0" w:after="0" w:line="264"/>
        <w:jc w:val="both"/>
      </w:pPr>
      <w:r>
        <w:rPr>
          <w:rFonts w:ascii="Times New Roman" w:hAnsi="Times New Roman"/>
          <w:b w:val="false"/>
          <w:i w:val="false"/>
          <w:color w:val="000000"/>
          <w:sz w:val="28"/>
        </w:rPr>
        <w:t xml:space="preserve">Определение работы электрического тока, идущего через резистор. </w:t>
      </w:r>
    </w:p>
    <w:p>
      <w:pPr>
        <w:numPr>
          <w:ilvl w:val="0"/>
          <w:numId w:val="17"/>
        </w:numPr>
        <w:spacing w:before="0" w:after="0" w:line="264"/>
        <w:jc w:val="both"/>
      </w:pPr>
      <w:r>
        <w:rPr>
          <w:rFonts w:ascii="Times New Roman" w:hAnsi="Times New Roman"/>
          <w:b w:val="false"/>
          <w:i w:val="false"/>
          <w:color w:val="000000"/>
          <w:sz w:val="28"/>
        </w:rPr>
        <w:t xml:space="preserve">Определение мощности электрического тока, выделяемой на резисторе. </w:t>
      </w:r>
    </w:p>
    <w:p>
      <w:pPr>
        <w:numPr>
          <w:ilvl w:val="0"/>
          <w:numId w:val="17"/>
        </w:numPr>
        <w:spacing w:before="0" w:after="0" w:line="264"/>
        <w:jc w:val="both"/>
      </w:pPr>
      <w:r>
        <w:rPr>
          <w:rFonts w:ascii="Times New Roman" w:hAnsi="Times New Roman"/>
          <w:b w:val="false"/>
          <w:i w:val="false"/>
          <w:color w:val="000000"/>
          <w:sz w:val="28"/>
        </w:rPr>
        <w:t xml:space="preserve">Исследование зависимости силы тока, идущего через лампочку, от напряжения на ней. </w:t>
      </w:r>
    </w:p>
    <w:p>
      <w:pPr>
        <w:numPr>
          <w:ilvl w:val="0"/>
          <w:numId w:val="17"/>
        </w:numPr>
        <w:spacing w:before="0" w:after="0" w:line="264"/>
        <w:jc w:val="both"/>
      </w:pPr>
      <w:r>
        <w:rPr>
          <w:rFonts w:ascii="Times New Roman" w:hAnsi="Times New Roman"/>
          <w:b w:val="false"/>
          <w:i w:val="false"/>
          <w:color w:val="000000"/>
          <w:sz w:val="28"/>
        </w:rPr>
        <w:t xml:space="preserve">Определение КПД нагревателя. </w:t>
      </w:r>
    </w:p>
    <w:p>
      <w:pPr>
        <w:numPr>
          <w:ilvl w:val="0"/>
          <w:numId w:val="17"/>
        </w:numPr>
        <w:spacing w:before="0" w:after="0" w:line="264"/>
        <w:jc w:val="both"/>
      </w:pPr>
      <w:r>
        <w:rPr>
          <w:rFonts w:ascii="Times New Roman" w:hAnsi="Times New Roman"/>
          <w:b w:val="false"/>
          <w:i w:val="false"/>
          <w:color w:val="000000"/>
          <w:sz w:val="28"/>
        </w:rPr>
        <w:t xml:space="preserve">Исследование магнитного взаимодействия постоянных магнитов. </w:t>
      </w:r>
    </w:p>
    <w:p>
      <w:pPr>
        <w:numPr>
          <w:ilvl w:val="0"/>
          <w:numId w:val="17"/>
        </w:numPr>
        <w:spacing w:before="0" w:after="0" w:line="264"/>
        <w:jc w:val="both"/>
      </w:pPr>
      <w:r>
        <w:rPr>
          <w:rFonts w:ascii="Times New Roman" w:hAnsi="Times New Roman"/>
          <w:b w:val="false"/>
          <w:i w:val="false"/>
          <w:color w:val="000000"/>
          <w:sz w:val="28"/>
        </w:rPr>
        <w:t xml:space="preserve">Изучение магнитного поля постоянных магнитов при их объединении и разделении. </w:t>
      </w:r>
    </w:p>
    <w:p>
      <w:pPr>
        <w:numPr>
          <w:ilvl w:val="0"/>
          <w:numId w:val="17"/>
        </w:numPr>
        <w:spacing w:before="0" w:after="0" w:line="264"/>
        <w:jc w:val="both"/>
      </w:pPr>
      <w:r>
        <w:rPr>
          <w:rFonts w:ascii="Times New Roman" w:hAnsi="Times New Roman"/>
          <w:b w:val="false"/>
          <w:i w:val="false"/>
          <w:color w:val="000000"/>
          <w:sz w:val="28"/>
        </w:rPr>
        <w:t xml:space="preserve">Исследование действия электрического тока на магнитную стрелку. </w:t>
      </w:r>
    </w:p>
    <w:p>
      <w:pPr>
        <w:numPr>
          <w:ilvl w:val="0"/>
          <w:numId w:val="17"/>
        </w:numPr>
        <w:spacing w:before="0" w:after="0" w:line="264"/>
        <w:jc w:val="both"/>
      </w:pPr>
      <w:r>
        <w:rPr>
          <w:rFonts w:ascii="Times New Roman" w:hAnsi="Times New Roman"/>
          <w:b w:val="false"/>
          <w:i w:val="false"/>
          <w:color w:val="000000"/>
          <w:sz w:val="28"/>
        </w:rPr>
        <w:t xml:space="preserve">Опыты, демонстрирующие зависимость силы взаимодействия катушки с током и магнита от силы тока и направления тока в катушке. </w:t>
      </w:r>
    </w:p>
    <w:p>
      <w:pPr>
        <w:numPr>
          <w:ilvl w:val="0"/>
          <w:numId w:val="17"/>
        </w:numPr>
        <w:spacing w:before="0" w:after="0" w:line="264"/>
        <w:jc w:val="both"/>
      </w:pPr>
      <w:r>
        <w:rPr>
          <w:rFonts w:ascii="Times New Roman" w:hAnsi="Times New Roman"/>
          <w:b w:val="false"/>
          <w:i w:val="false"/>
          <w:color w:val="000000"/>
          <w:sz w:val="28"/>
        </w:rPr>
        <w:t xml:space="preserve">Изучение действия магнитного поля на проводник с током. </w:t>
      </w:r>
    </w:p>
    <w:p>
      <w:pPr>
        <w:numPr>
          <w:ilvl w:val="0"/>
          <w:numId w:val="17"/>
        </w:numPr>
        <w:spacing w:before="0" w:after="0" w:line="264"/>
        <w:jc w:val="both"/>
      </w:pPr>
      <w:r>
        <w:rPr>
          <w:rFonts w:ascii="Times New Roman" w:hAnsi="Times New Roman"/>
          <w:b w:val="false"/>
          <w:i w:val="false"/>
          <w:color w:val="000000"/>
          <w:sz w:val="28"/>
        </w:rPr>
        <w:t xml:space="preserve">Конструирование и изучение работы электродвигателя. </w:t>
      </w:r>
    </w:p>
    <w:p>
      <w:pPr>
        <w:numPr>
          <w:ilvl w:val="0"/>
          <w:numId w:val="17"/>
        </w:numPr>
        <w:spacing w:before="0" w:after="0" w:line="264"/>
        <w:jc w:val="both"/>
      </w:pPr>
      <w:r>
        <w:rPr>
          <w:rFonts w:ascii="Times New Roman" w:hAnsi="Times New Roman"/>
          <w:b w:val="false"/>
          <w:i w:val="false"/>
          <w:color w:val="000000"/>
          <w:sz w:val="28"/>
        </w:rPr>
        <w:t xml:space="preserve">Измерение КПД электродвигательной установки. </w:t>
      </w:r>
    </w:p>
    <w:p>
      <w:pPr>
        <w:numPr>
          <w:ilvl w:val="0"/>
          <w:numId w:val="17"/>
        </w:numPr>
        <w:spacing w:before="0" w:after="0" w:line="264"/>
        <w:jc w:val="both"/>
      </w:pPr>
      <w:r>
        <w:rPr>
          <w:rFonts w:ascii="Times New Roman" w:hAnsi="Times New Roman"/>
          <w:b w:val="false"/>
          <w:i w:val="false"/>
          <w:color w:val="000000"/>
          <w:sz w:val="28"/>
        </w:rPr>
        <w:t>Опыты по исследованию явления электромагнитной индукции: исследование изменений значения и направления индукционного тока.</w:t>
      </w: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Раздел 8. Механические явления.</w:t>
      </w:r>
    </w:p>
    <w:p>
      <w:pPr>
        <w:spacing w:before="0" w:after="0" w:line="264"/>
        <w:ind w:firstLine="600"/>
        <w:jc w:val="both"/>
      </w:pPr>
      <w:r>
        <w:rPr>
          <w:rFonts w:ascii="Times New Roman" w:hAnsi="Times New Roman"/>
          <w:b w:val="false"/>
          <w:i w:val="false"/>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pPr>
        <w:spacing w:before="0" w:after="0" w:line="264"/>
        <w:ind w:firstLine="600"/>
        <w:jc w:val="both"/>
      </w:pPr>
      <w:r>
        <w:rPr>
          <w:rFonts w:ascii="Times New Roman" w:hAnsi="Times New Roman"/>
          <w:b w:val="false"/>
          <w:i w:val="false"/>
          <w:color w:val="000000"/>
          <w:sz w:val="28"/>
        </w:rPr>
        <w:t xml:space="preserve">Ускорение. Равноускоренное прямолинейное движение. Свободное падение. Опыты Галилея. </w:t>
      </w:r>
    </w:p>
    <w:p>
      <w:pPr>
        <w:spacing w:before="0" w:after="0" w:line="264"/>
        <w:ind w:firstLine="600"/>
        <w:jc w:val="both"/>
      </w:pPr>
      <w:r>
        <w:rPr>
          <w:rFonts w:ascii="Times New Roman" w:hAnsi="Times New Roman"/>
          <w:b w:val="false"/>
          <w:i w:val="false"/>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pPr>
        <w:spacing w:before="0" w:after="0" w:line="264"/>
        <w:ind w:firstLine="600"/>
        <w:jc w:val="both"/>
      </w:pPr>
      <w:r>
        <w:rPr>
          <w:rFonts w:ascii="Times New Roman" w:hAnsi="Times New Roman"/>
          <w:b w:val="false"/>
          <w:i w:val="false"/>
          <w:color w:val="000000"/>
          <w:sz w:val="28"/>
        </w:rPr>
        <w:t xml:space="preserve">Первый закон Ньютона. Второй закон Ньютона. Третий закон Ньютона. Принцип суперпозиции сил. </w:t>
      </w:r>
    </w:p>
    <w:p>
      <w:pPr>
        <w:spacing w:before="0" w:after="0" w:line="264"/>
        <w:ind w:firstLine="600"/>
        <w:jc w:val="both"/>
      </w:pPr>
      <w:r>
        <w:rPr>
          <w:rFonts w:ascii="Times New Roman" w:hAnsi="Times New Roman"/>
          <w:b w:val="false"/>
          <w:i w:val="false"/>
          <w:color w:val="000000"/>
          <w:sz w:val="28"/>
        </w:rPr>
        <w:t xml:space="preserve">Сила упругости. Закон Гука. Сила трения: сила трения скольжения, сила трения покоя, другие виды трения. </w:t>
      </w:r>
    </w:p>
    <w:p>
      <w:pPr>
        <w:spacing w:before="0" w:after="0" w:line="264"/>
        <w:ind w:firstLine="600"/>
        <w:jc w:val="both"/>
      </w:pPr>
      <w:r>
        <w:rPr>
          <w:rFonts w:ascii="Times New Roman" w:hAnsi="Times New Roman"/>
          <w:b w:val="false"/>
          <w:i w:val="false"/>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pPr>
        <w:spacing w:before="0" w:after="0" w:line="264"/>
        <w:ind w:firstLine="600"/>
        <w:jc w:val="both"/>
      </w:pPr>
      <w:r>
        <w:rPr>
          <w:rFonts w:ascii="Times New Roman" w:hAnsi="Times New Roman"/>
          <w:b w:val="false"/>
          <w:i w:val="false"/>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pPr>
        <w:spacing w:before="0" w:after="0" w:line="264"/>
        <w:ind w:firstLine="600"/>
        <w:jc w:val="both"/>
      </w:pPr>
      <w:r>
        <w:rPr>
          <w:rFonts w:ascii="Times New Roman" w:hAnsi="Times New Roman"/>
          <w:b w:val="false"/>
          <w:i w:val="false"/>
          <w:color w:val="000000"/>
          <w:sz w:val="28"/>
        </w:rPr>
        <w:t xml:space="preserve">Импульс тела. Изменение импульса. Импульс силы. Закон сохранения импульса. Реактивное движение. </w:t>
      </w:r>
    </w:p>
    <w:p>
      <w:pPr>
        <w:spacing w:before="0" w:after="0" w:line="264"/>
        <w:ind w:firstLine="600"/>
        <w:jc w:val="both"/>
      </w:pPr>
      <w:r>
        <w:rPr>
          <w:rFonts w:ascii="Times New Roman" w:hAnsi="Times New Roman"/>
          <w:b w:val="false"/>
          <w:i w:val="false"/>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pPr>
        <w:spacing w:before="0" w:after="0" w:line="264"/>
        <w:ind w:firstLine="600"/>
        <w:jc w:val="both"/>
      </w:pPr>
      <w:r>
        <w:rPr>
          <w:rFonts w:ascii="Times New Roman" w:hAnsi="Times New Roman"/>
          <w:b/>
          <w:i/>
          <w:color w:val="000000"/>
          <w:sz w:val="28"/>
        </w:rPr>
        <w:t>Демонстрации.</w:t>
      </w:r>
    </w:p>
    <w:p>
      <w:pPr>
        <w:numPr>
          <w:ilvl w:val="0"/>
          <w:numId w:val="18"/>
        </w:numPr>
        <w:spacing w:before="0" w:after="0" w:line="264"/>
        <w:jc w:val="both"/>
      </w:pPr>
      <w:r>
        <w:rPr>
          <w:rFonts w:ascii="Times New Roman" w:hAnsi="Times New Roman"/>
          <w:b w:val="false"/>
          <w:i w:val="false"/>
          <w:color w:val="000000"/>
          <w:sz w:val="28"/>
        </w:rPr>
        <w:t>Наблюдение механического движения тела относительно разных тел отсчёта.</w:t>
      </w:r>
    </w:p>
    <w:p>
      <w:pPr>
        <w:numPr>
          <w:ilvl w:val="0"/>
          <w:numId w:val="18"/>
        </w:numPr>
        <w:spacing w:before="0" w:after="0" w:line="264"/>
        <w:jc w:val="both"/>
      </w:pPr>
      <w:r>
        <w:rPr>
          <w:rFonts w:ascii="Times New Roman" w:hAnsi="Times New Roman"/>
          <w:b w:val="false"/>
          <w:i w:val="false"/>
          <w:color w:val="000000"/>
          <w:sz w:val="28"/>
        </w:rPr>
        <w:t>Сравнение путей и траекторий движения одного и того же тела относительно разных тел отсчёта.</w:t>
      </w:r>
    </w:p>
    <w:p>
      <w:pPr>
        <w:numPr>
          <w:ilvl w:val="0"/>
          <w:numId w:val="18"/>
        </w:numPr>
        <w:spacing w:before="0" w:after="0" w:line="264"/>
        <w:jc w:val="both"/>
      </w:pPr>
      <w:r>
        <w:rPr>
          <w:rFonts w:ascii="Times New Roman" w:hAnsi="Times New Roman"/>
          <w:b w:val="false"/>
          <w:i w:val="false"/>
          <w:color w:val="000000"/>
          <w:sz w:val="28"/>
        </w:rPr>
        <w:t xml:space="preserve">Измерение скорости и ускорения прямолинейного движения. </w:t>
      </w:r>
    </w:p>
    <w:p>
      <w:pPr>
        <w:numPr>
          <w:ilvl w:val="0"/>
          <w:numId w:val="18"/>
        </w:numPr>
        <w:spacing w:before="0" w:after="0" w:line="264"/>
        <w:jc w:val="both"/>
      </w:pPr>
      <w:r>
        <w:rPr>
          <w:rFonts w:ascii="Times New Roman" w:hAnsi="Times New Roman"/>
          <w:b w:val="false"/>
          <w:i w:val="false"/>
          <w:color w:val="000000"/>
          <w:sz w:val="28"/>
        </w:rPr>
        <w:t>Исследование признаков равноускоренного движения.</w:t>
      </w:r>
    </w:p>
    <w:p>
      <w:pPr>
        <w:numPr>
          <w:ilvl w:val="0"/>
          <w:numId w:val="18"/>
        </w:numPr>
        <w:spacing w:before="0" w:after="0" w:line="264"/>
        <w:jc w:val="both"/>
      </w:pPr>
      <w:r>
        <w:rPr>
          <w:rFonts w:ascii="Times New Roman" w:hAnsi="Times New Roman"/>
          <w:b w:val="false"/>
          <w:i w:val="false"/>
          <w:color w:val="000000"/>
          <w:sz w:val="28"/>
        </w:rPr>
        <w:t xml:space="preserve">Наблюдение движения тела по окружности. </w:t>
      </w:r>
    </w:p>
    <w:p>
      <w:pPr>
        <w:numPr>
          <w:ilvl w:val="0"/>
          <w:numId w:val="18"/>
        </w:numPr>
        <w:spacing w:before="0" w:after="0" w:line="264"/>
        <w:jc w:val="both"/>
      </w:pPr>
      <w:r>
        <w:rPr>
          <w:rFonts w:ascii="Times New Roman" w:hAnsi="Times New Roman"/>
          <w:b w:val="false"/>
          <w:i w:val="false"/>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pPr>
        <w:numPr>
          <w:ilvl w:val="0"/>
          <w:numId w:val="18"/>
        </w:numPr>
        <w:spacing w:before="0" w:after="0" w:line="264"/>
        <w:jc w:val="both"/>
      </w:pPr>
      <w:r>
        <w:rPr>
          <w:rFonts w:ascii="Times New Roman" w:hAnsi="Times New Roman"/>
          <w:b w:val="false"/>
          <w:i w:val="false"/>
          <w:color w:val="000000"/>
          <w:sz w:val="28"/>
        </w:rPr>
        <w:t xml:space="preserve">Зависимость ускорения тела от массы тела и действующей на него силы. </w:t>
      </w:r>
    </w:p>
    <w:p>
      <w:pPr>
        <w:numPr>
          <w:ilvl w:val="0"/>
          <w:numId w:val="18"/>
        </w:numPr>
        <w:spacing w:before="0" w:after="0" w:line="264"/>
        <w:jc w:val="both"/>
      </w:pPr>
      <w:r>
        <w:rPr>
          <w:rFonts w:ascii="Times New Roman" w:hAnsi="Times New Roman"/>
          <w:b w:val="false"/>
          <w:i w:val="false"/>
          <w:color w:val="000000"/>
          <w:sz w:val="28"/>
        </w:rPr>
        <w:t>Наблюдение равенства сил при взаимодействии тел.</w:t>
      </w:r>
    </w:p>
    <w:p>
      <w:pPr>
        <w:numPr>
          <w:ilvl w:val="0"/>
          <w:numId w:val="18"/>
        </w:numPr>
        <w:spacing w:before="0" w:after="0" w:line="264"/>
        <w:jc w:val="both"/>
      </w:pPr>
      <w:r>
        <w:rPr>
          <w:rFonts w:ascii="Times New Roman" w:hAnsi="Times New Roman"/>
          <w:b w:val="false"/>
          <w:i w:val="false"/>
          <w:color w:val="000000"/>
          <w:sz w:val="28"/>
        </w:rPr>
        <w:t xml:space="preserve">Изменение веса тела при ускоренном движении. </w:t>
      </w:r>
    </w:p>
    <w:p>
      <w:pPr>
        <w:numPr>
          <w:ilvl w:val="0"/>
          <w:numId w:val="18"/>
        </w:numPr>
        <w:spacing w:before="0" w:after="0" w:line="264"/>
        <w:jc w:val="both"/>
      </w:pPr>
      <w:r>
        <w:rPr>
          <w:rFonts w:ascii="Times New Roman" w:hAnsi="Times New Roman"/>
          <w:b w:val="false"/>
          <w:i w:val="false"/>
          <w:color w:val="000000"/>
          <w:sz w:val="28"/>
        </w:rPr>
        <w:t xml:space="preserve">Передача импульса при взаимодействии тел. </w:t>
      </w:r>
    </w:p>
    <w:p>
      <w:pPr>
        <w:numPr>
          <w:ilvl w:val="0"/>
          <w:numId w:val="18"/>
        </w:numPr>
        <w:spacing w:before="0" w:after="0" w:line="264"/>
        <w:jc w:val="both"/>
      </w:pPr>
      <w:r>
        <w:rPr>
          <w:rFonts w:ascii="Times New Roman" w:hAnsi="Times New Roman"/>
          <w:b w:val="false"/>
          <w:i w:val="false"/>
          <w:color w:val="000000"/>
          <w:sz w:val="28"/>
        </w:rPr>
        <w:t xml:space="preserve">Преобразования энергии при взаимодействии тел. </w:t>
      </w:r>
    </w:p>
    <w:p>
      <w:pPr>
        <w:numPr>
          <w:ilvl w:val="0"/>
          <w:numId w:val="18"/>
        </w:numPr>
        <w:spacing w:before="0" w:after="0" w:line="264"/>
        <w:jc w:val="both"/>
      </w:pPr>
      <w:r>
        <w:rPr>
          <w:rFonts w:ascii="Times New Roman" w:hAnsi="Times New Roman"/>
          <w:b w:val="false"/>
          <w:i w:val="false"/>
          <w:color w:val="000000"/>
          <w:sz w:val="28"/>
        </w:rPr>
        <w:t xml:space="preserve">Сохранение импульса при неупругом взаимодействии. </w:t>
      </w:r>
    </w:p>
    <w:p>
      <w:pPr>
        <w:numPr>
          <w:ilvl w:val="0"/>
          <w:numId w:val="18"/>
        </w:numPr>
        <w:spacing w:before="0" w:after="0" w:line="264"/>
        <w:jc w:val="both"/>
      </w:pPr>
      <w:r>
        <w:rPr>
          <w:rFonts w:ascii="Times New Roman" w:hAnsi="Times New Roman"/>
          <w:b w:val="false"/>
          <w:i w:val="false"/>
          <w:color w:val="000000"/>
          <w:sz w:val="28"/>
        </w:rPr>
        <w:t xml:space="preserve">Сохранение импульса при абсолютно упругом взаимодействии. </w:t>
      </w:r>
    </w:p>
    <w:p>
      <w:pPr>
        <w:numPr>
          <w:ilvl w:val="0"/>
          <w:numId w:val="18"/>
        </w:numPr>
        <w:spacing w:before="0" w:after="0" w:line="264"/>
        <w:jc w:val="both"/>
      </w:pPr>
      <w:r>
        <w:rPr>
          <w:rFonts w:ascii="Times New Roman" w:hAnsi="Times New Roman"/>
          <w:b w:val="false"/>
          <w:i w:val="false"/>
          <w:color w:val="000000"/>
          <w:sz w:val="28"/>
        </w:rPr>
        <w:t xml:space="preserve">Наблюдение реактивного движения. </w:t>
      </w:r>
    </w:p>
    <w:p>
      <w:pPr>
        <w:numPr>
          <w:ilvl w:val="0"/>
          <w:numId w:val="18"/>
        </w:numPr>
        <w:spacing w:before="0" w:after="0" w:line="264"/>
        <w:jc w:val="both"/>
      </w:pPr>
      <w:r>
        <w:rPr>
          <w:rFonts w:ascii="Times New Roman" w:hAnsi="Times New Roman"/>
          <w:b w:val="false"/>
          <w:i w:val="false"/>
          <w:color w:val="000000"/>
          <w:sz w:val="28"/>
        </w:rPr>
        <w:t xml:space="preserve">Сохранение механической энергии при свободном падении. </w:t>
      </w:r>
    </w:p>
    <w:p>
      <w:pPr>
        <w:numPr>
          <w:ilvl w:val="0"/>
          <w:numId w:val="18"/>
        </w:numPr>
        <w:spacing w:before="0" w:after="0" w:line="264"/>
        <w:jc w:val="both"/>
      </w:pPr>
      <w:r>
        <w:rPr>
          <w:rFonts w:ascii="Times New Roman" w:hAnsi="Times New Roman"/>
          <w:b w:val="false"/>
          <w:i w:val="false"/>
          <w:color w:val="000000"/>
          <w:sz w:val="28"/>
        </w:rPr>
        <w:t xml:space="preserve">Сохранение механической энергии при движении тела под действием пружины.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9"/>
        </w:numPr>
        <w:spacing w:before="0" w:after="0" w:line="264"/>
        <w:jc w:val="both"/>
      </w:pPr>
      <w:r>
        <w:rPr>
          <w:rFonts w:ascii="Times New Roman" w:hAnsi="Times New Roman"/>
          <w:b w:val="false"/>
          <w:i w:val="false"/>
          <w:color w:val="000000"/>
          <w:sz w:val="28"/>
        </w:rPr>
        <w:t xml:space="preserve">Конструирование тракта для разгона и дальнейшего равномерного движения шарика или тележки. </w:t>
      </w:r>
    </w:p>
    <w:p>
      <w:pPr>
        <w:numPr>
          <w:ilvl w:val="0"/>
          <w:numId w:val="19"/>
        </w:numPr>
        <w:spacing w:before="0" w:after="0" w:line="264"/>
        <w:jc w:val="both"/>
      </w:pPr>
      <w:r>
        <w:rPr>
          <w:rFonts w:ascii="Times New Roman" w:hAnsi="Times New Roman"/>
          <w:b w:val="false"/>
          <w:i w:val="false"/>
          <w:color w:val="000000"/>
          <w:sz w:val="28"/>
        </w:rPr>
        <w:t xml:space="preserve">Определение средней скорости скольжения бруска или движения шарика по наклонной плоскости. </w:t>
      </w:r>
    </w:p>
    <w:p>
      <w:pPr>
        <w:numPr>
          <w:ilvl w:val="0"/>
          <w:numId w:val="19"/>
        </w:numPr>
        <w:spacing w:before="0" w:after="0" w:line="264"/>
        <w:jc w:val="both"/>
      </w:pPr>
      <w:r>
        <w:rPr>
          <w:rFonts w:ascii="Times New Roman" w:hAnsi="Times New Roman"/>
          <w:b w:val="false"/>
          <w:i w:val="false"/>
          <w:color w:val="000000"/>
          <w:sz w:val="28"/>
        </w:rPr>
        <w:t xml:space="preserve">Определение ускорения тела при равноускоренном движении по наклонной плоскости. </w:t>
      </w:r>
    </w:p>
    <w:p>
      <w:pPr>
        <w:numPr>
          <w:ilvl w:val="0"/>
          <w:numId w:val="19"/>
        </w:numPr>
        <w:spacing w:before="0" w:after="0" w:line="264"/>
        <w:jc w:val="both"/>
      </w:pPr>
      <w:r>
        <w:rPr>
          <w:rFonts w:ascii="Times New Roman" w:hAnsi="Times New Roman"/>
          <w:b w:val="false"/>
          <w:i w:val="false"/>
          <w:color w:val="000000"/>
          <w:sz w:val="28"/>
        </w:rPr>
        <w:t xml:space="preserve">Исследование зависимости пути от времени при равноускоренном движении без начальной скорости. </w:t>
      </w:r>
    </w:p>
    <w:p>
      <w:pPr>
        <w:numPr>
          <w:ilvl w:val="0"/>
          <w:numId w:val="19"/>
        </w:numPr>
        <w:spacing w:before="0" w:after="0" w:line="264"/>
        <w:jc w:val="both"/>
      </w:pPr>
      <w:r>
        <w:rPr>
          <w:rFonts w:ascii="Times New Roman" w:hAnsi="Times New Roman"/>
          <w:b w:val="false"/>
          <w:i w:val="false"/>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pPr>
        <w:numPr>
          <w:ilvl w:val="0"/>
          <w:numId w:val="19"/>
        </w:numPr>
        <w:spacing w:before="0" w:after="0" w:line="264"/>
        <w:jc w:val="both"/>
      </w:pPr>
      <w:r>
        <w:rPr>
          <w:rFonts w:ascii="Times New Roman" w:hAnsi="Times New Roman"/>
          <w:b w:val="false"/>
          <w:i w:val="false"/>
          <w:color w:val="000000"/>
          <w:sz w:val="28"/>
        </w:rPr>
        <w:t xml:space="preserve">Исследование зависимости силы трения скольжения от силы нормального давления. </w:t>
      </w:r>
    </w:p>
    <w:p>
      <w:pPr>
        <w:numPr>
          <w:ilvl w:val="0"/>
          <w:numId w:val="19"/>
        </w:numPr>
        <w:spacing w:before="0" w:after="0" w:line="264"/>
        <w:jc w:val="both"/>
      </w:pPr>
      <w:r>
        <w:rPr>
          <w:rFonts w:ascii="Times New Roman" w:hAnsi="Times New Roman"/>
          <w:b w:val="false"/>
          <w:i w:val="false"/>
          <w:color w:val="000000"/>
          <w:sz w:val="28"/>
        </w:rPr>
        <w:t xml:space="preserve">Определение коэффициента трения скольжения. </w:t>
      </w:r>
    </w:p>
    <w:p>
      <w:pPr>
        <w:numPr>
          <w:ilvl w:val="0"/>
          <w:numId w:val="19"/>
        </w:numPr>
        <w:spacing w:before="0" w:after="0" w:line="264"/>
        <w:jc w:val="both"/>
      </w:pPr>
      <w:r>
        <w:rPr>
          <w:rFonts w:ascii="Times New Roman" w:hAnsi="Times New Roman"/>
          <w:b w:val="false"/>
          <w:i w:val="false"/>
          <w:color w:val="000000"/>
          <w:sz w:val="28"/>
        </w:rPr>
        <w:t xml:space="preserve">Определение жёсткости пружины. </w:t>
      </w:r>
    </w:p>
    <w:p>
      <w:pPr>
        <w:numPr>
          <w:ilvl w:val="0"/>
          <w:numId w:val="19"/>
        </w:numPr>
        <w:spacing w:before="0" w:after="0" w:line="264"/>
        <w:jc w:val="both"/>
      </w:pPr>
      <w:r>
        <w:rPr>
          <w:rFonts w:ascii="Times New Roman" w:hAnsi="Times New Roman"/>
          <w:b w:val="false"/>
          <w:i w:val="false"/>
          <w:color w:val="000000"/>
          <w:sz w:val="28"/>
        </w:rPr>
        <w:t xml:space="preserve">Определение работы силы трения при равномерном движении тела по горизонтальной поверхности. </w:t>
      </w:r>
    </w:p>
    <w:p>
      <w:pPr>
        <w:numPr>
          <w:ilvl w:val="0"/>
          <w:numId w:val="19"/>
        </w:numPr>
        <w:spacing w:before="0" w:after="0" w:line="264"/>
        <w:jc w:val="both"/>
      </w:pPr>
      <w:r>
        <w:rPr>
          <w:rFonts w:ascii="Times New Roman" w:hAnsi="Times New Roman"/>
          <w:b w:val="false"/>
          <w:i w:val="false"/>
          <w:color w:val="000000"/>
          <w:sz w:val="28"/>
        </w:rPr>
        <w:t xml:space="preserve">Определение работы силы упругости при подъёме груза с использованием неподвижного и подвижного блоков. </w:t>
      </w:r>
    </w:p>
    <w:p>
      <w:pPr>
        <w:numPr>
          <w:ilvl w:val="0"/>
          <w:numId w:val="19"/>
        </w:numPr>
        <w:spacing w:before="0" w:after="0" w:line="264"/>
        <w:jc w:val="both"/>
      </w:pPr>
      <w:r>
        <w:rPr>
          <w:rFonts w:ascii="Times New Roman" w:hAnsi="Times New Roman"/>
          <w:b w:val="false"/>
          <w:i w:val="false"/>
          <w:color w:val="000000"/>
          <w:sz w:val="28"/>
        </w:rPr>
        <w:t>Изучение закона сохранения энергии.</w:t>
      </w:r>
    </w:p>
    <w:p>
      <w:pPr>
        <w:spacing w:before="0" w:after="0" w:line="264"/>
        <w:ind w:firstLine="600"/>
        <w:jc w:val="both"/>
      </w:pPr>
      <w:r>
        <w:rPr>
          <w:rFonts w:ascii="Times New Roman" w:hAnsi="Times New Roman"/>
          <w:b/>
          <w:i w:val="false"/>
          <w:color w:val="000000"/>
          <w:sz w:val="28"/>
        </w:rPr>
        <w:t>Раздел 9. Механические колебания и волны.</w:t>
      </w:r>
    </w:p>
    <w:p>
      <w:pPr>
        <w:spacing w:before="0" w:after="0" w:line="264"/>
        <w:ind w:firstLine="600"/>
        <w:jc w:val="both"/>
      </w:pPr>
      <w:r>
        <w:rPr>
          <w:rFonts w:ascii="Times New Roman" w:hAnsi="Times New Roman"/>
          <w:b w:val="false"/>
          <w:i w:val="false"/>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pPr>
        <w:spacing w:before="0" w:after="0" w:line="264"/>
        <w:ind w:firstLine="600"/>
        <w:jc w:val="both"/>
      </w:pPr>
      <w:r>
        <w:rPr>
          <w:rFonts w:ascii="Times New Roman" w:hAnsi="Times New Roman"/>
          <w:b w:val="false"/>
          <w:i w:val="false"/>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pPr>
        <w:spacing w:before="0" w:after="0" w:line="264"/>
        <w:ind w:firstLine="600"/>
        <w:jc w:val="both"/>
      </w:pPr>
      <w:r>
        <w:rPr>
          <w:rFonts w:ascii="Times New Roman" w:hAnsi="Times New Roman"/>
          <w:b w:val="false"/>
          <w:i w:val="false"/>
          <w:color w:val="000000"/>
          <w:sz w:val="28"/>
        </w:rPr>
        <w:t xml:space="preserve">Звук. Громкость звука и высота тона. Отражение звука. Инфразвук и ультразвук. </w:t>
      </w:r>
    </w:p>
    <w:p>
      <w:pPr>
        <w:spacing w:before="0" w:after="0" w:line="264"/>
        <w:ind w:firstLine="600"/>
        <w:jc w:val="both"/>
      </w:pPr>
      <w:r>
        <w:rPr>
          <w:rFonts w:ascii="Times New Roman" w:hAnsi="Times New Roman"/>
          <w:b/>
          <w:i/>
          <w:color w:val="000000"/>
          <w:sz w:val="28"/>
        </w:rPr>
        <w:t>Демонстрации.</w:t>
      </w:r>
    </w:p>
    <w:p>
      <w:pPr>
        <w:numPr>
          <w:ilvl w:val="0"/>
          <w:numId w:val="20"/>
        </w:numPr>
        <w:spacing w:before="0" w:after="0" w:line="264"/>
        <w:jc w:val="both"/>
      </w:pPr>
      <w:r>
        <w:rPr>
          <w:rFonts w:ascii="Times New Roman" w:hAnsi="Times New Roman"/>
          <w:b w:val="false"/>
          <w:i w:val="false"/>
          <w:color w:val="000000"/>
          <w:sz w:val="28"/>
        </w:rPr>
        <w:t xml:space="preserve">Наблюдение колебаний тел под действием силы тяжести и силы упругости. </w:t>
      </w:r>
    </w:p>
    <w:p>
      <w:pPr>
        <w:numPr>
          <w:ilvl w:val="0"/>
          <w:numId w:val="20"/>
        </w:numPr>
        <w:spacing w:before="0" w:after="0" w:line="264"/>
        <w:jc w:val="both"/>
      </w:pPr>
      <w:r>
        <w:rPr>
          <w:rFonts w:ascii="Times New Roman" w:hAnsi="Times New Roman"/>
          <w:b w:val="false"/>
          <w:i w:val="false"/>
          <w:color w:val="000000"/>
          <w:sz w:val="28"/>
        </w:rPr>
        <w:t>Наблюдение колебаний груза на нити и на пружине.</w:t>
      </w:r>
    </w:p>
    <w:p>
      <w:pPr>
        <w:numPr>
          <w:ilvl w:val="0"/>
          <w:numId w:val="20"/>
        </w:numPr>
        <w:spacing w:before="0" w:after="0" w:line="264"/>
        <w:jc w:val="both"/>
      </w:pPr>
      <w:r>
        <w:rPr>
          <w:rFonts w:ascii="Times New Roman" w:hAnsi="Times New Roman"/>
          <w:b w:val="false"/>
          <w:i w:val="false"/>
          <w:color w:val="000000"/>
          <w:sz w:val="28"/>
        </w:rPr>
        <w:t xml:space="preserve">Наблюдение вынужденных колебаний и резонанса. </w:t>
      </w:r>
    </w:p>
    <w:p>
      <w:pPr>
        <w:numPr>
          <w:ilvl w:val="0"/>
          <w:numId w:val="20"/>
        </w:numPr>
        <w:spacing w:before="0" w:after="0" w:line="264"/>
        <w:jc w:val="both"/>
      </w:pPr>
      <w:r>
        <w:rPr>
          <w:rFonts w:ascii="Times New Roman" w:hAnsi="Times New Roman"/>
          <w:b w:val="false"/>
          <w:i w:val="false"/>
          <w:color w:val="000000"/>
          <w:sz w:val="28"/>
        </w:rPr>
        <w:t xml:space="preserve">Распространение продольных и поперечных волн (на модели). </w:t>
      </w:r>
    </w:p>
    <w:p>
      <w:pPr>
        <w:numPr>
          <w:ilvl w:val="0"/>
          <w:numId w:val="20"/>
        </w:numPr>
        <w:spacing w:before="0" w:after="0" w:line="264"/>
        <w:jc w:val="both"/>
      </w:pPr>
      <w:r>
        <w:rPr>
          <w:rFonts w:ascii="Times New Roman" w:hAnsi="Times New Roman"/>
          <w:b w:val="false"/>
          <w:i w:val="false"/>
          <w:color w:val="000000"/>
          <w:sz w:val="28"/>
        </w:rPr>
        <w:t xml:space="preserve">Наблюдение зависимости высоты звука от частоты. </w:t>
      </w:r>
    </w:p>
    <w:p>
      <w:pPr>
        <w:numPr>
          <w:ilvl w:val="0"/>
          <w:numId w:val="20"/>
        </w:numPr>
        <w:spacing w:before="0" w:after="0" w:line="264"/>
        <w:jc w:val="both"/>
      </w:pPr>
      <w:r>
        <w:rPr>
          <w:rFonts w:ascii="Times New Roman" w:hAnsi="Times New Roman"/>
          <w:b w:val="false"/>
          <w:i w:val="false"/>
          <w:color w:val="000000"/>
          <w:sz w:val="28"/>
        </w:rPr>
        <w:t xml:space="preserve">Акустический резонанс.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21"/>
        </w:numPr>
        <w:spacing w:before="0" w:after="0" w:line="264"/>
        <w:jc w:val="both"/>
      </w:pPr>
      <w:r>
        <w:rPr>
          <w:rFonts w:ascii="Times New Roman" w:hAnsi="Times New Roman"/>
          <w:b w:val="false"/>
          <w:i w:val="false"/>
          <w:color w:val="000000"/>
          <w:sz w:val="28"/>
        </w:rPr>
        <w:t xml:space="preserve">Определение частоты и периода колебаний математического маятника. </w:t>
      </w:r>
    </w:p>
    <w:p>
      <w:pPr>
        <w:numPr>
          <w:ilvl w:val="0"/>
          <w:numId w:val="21"/>
        </w:numPr>
        <w:spacing w:before="0" w:after="0" w:line="264"/>
        <w:jc w:val="both"/>
      </w:pPr>
      <w:r>
        <w:rPr>
          <w:rFonts w:ascii="Times New Roman" w:hAnsi="Times New Roman"/>
          <w:b w:val="false"/>
          <w:i w:val="false"/>
          <w:color w:val="000000"/>
          <w:sz w:val="28"/>
        </w:rPr>
        <w:t>Определение частоты и периода колебаний пружинного маятника.</w:t>
      </w:r>
      <w:r>
        <w:rPr>
          <w:rFonts w:ascii="Times New Roman" w:hAnsi="Times New Roman"/>
          <w:b w:val="false"/>
          <w:i w:val="false"/>
          <w:color w:val="ff0000"/>
          <w:sz w:val="28"/>
        </w:rPr>
        <w:t xml:space="preserve"> </w:t>
      </w:r>
    </w:p>
    <w:p>
      <w:pPr>
        <w:numPr>
          <w:ilvl w:val="0"/>
          <w:numId w:val="21"/>
        </w:numPr>
        <w:spacing w:before="0" w:after="0" w:line="264"/>
        <w:jc w:val="both"/>
      </w:pPr>
      <w:r>
        <w:rPr>
          <w:rFonts w:ascii="Times New Roman" w:hAnsi="Times New Roman"/>
          <w:b w:val="false"/>
          <w:i w:val="false"/>
          <w:color w:val="000000"/>
          <w:sz w:val="28"/>
        </w:rPr>
        <w:t xml:space="preserve">Исследование зависимости периода колебаний подвешенного к нити груза от длины нити. </w:t>
      </w:r>
    </w:p>
    <w:p>
      <w:pPr>
        <w:numPr>
          <w:ilvl w:val="0"/>
          <w:numId w:val="21"/>
        </w:numPr>
        <w:spacing w:before="0" w:after="0" w:line="264"/>
        <w:jc w:val="both"/>
      </w:pPr>
      <w:r>
        <w:rPr>
          <w:rFonts w:ascii="Times New Roman" w:hAnsi="Times New Roman"/>
          <w:b w:val="false"/>
          <w:i w:val="false"/>
          <w:color w:val="000000"/>
          <w:sz w:val="28"/>
        </w:rPr>
        <w:t xml:space="preserve">Исследование зависимости периода колебаний пружинного маятника от массы груза. </w:t>
      </w:r>
    </w:p>
    <w:p>
      <w:pPr>
        <w:numPr>
          <w:ilvl w:val="0"/>
          <w:numId w:val="21"/>
        </w:numPr>
        <w:spacing w:before="0" w:after="0" w:line="264"/>
        <w:jc w:val="both"/>
      </w:pPr>
      <w:r>
        <w:rPr>
          <w:rFonts w:ascii="Times New Roman" w:hAnsi="Times New Roman"/>
          <w:b w:val="false"/>
          <w:i w:val="false"/>
          <w:color w:val="000000"/>
          <w:sz w:val="28"/>
        </w:rPr>
        <w:t xml:space="preserve">Проверка независимости периода колебаний груза, подвешенного к нити, от массы груза. </w:t>
      </w:r>
    </w:p>
    <w:p>
      <w:pPr>
        <w:numPr>
          <w:ilvl w:val="0"/>
          <w:numId w:val="21"/>
        </w:numPr>
        <w:spacing w:before="0" w:after="0" w:line="264"/>
        <w:jc w:val="both"/>
      </w:pPr>
      <w:r>
        <w:rPr>
          <w:rFonts w:ascii="Times New Roman" w:hAnsi="Times New Roman"/>
          <w:b w:val="false"/>
          <w:i w:val="false"/>
          <w:color w:val="000000"/>
          <w:sz w:val="28"/>
        </w:rPr>
        <w:t xml:space="preserve">Опыты, демонстрирующие зависимость периода колебаний пружинного маятника от массы груза и жёсткости пружины. </w:t>
      </w:r>
    </w:p>
    <w:p>
      <w:pPr>
        <w:numPr>
          <w:ilvl w:val="0"/>
          <w:numId w:val="21"/>
        </w:numPr>
        <w:spacing w:before="0" w:after="0" w:line="264"/>
        <w:jc w:val="both"/>
      </w:pPr>
      <w:r>
        <w:rPr>
          <w:rFonts w:ascii="Times New Roman" w:hAnsi="Times New Roman"/>
          <w:b w:val="false"/>
          <w:i w:val="false"/>
          <w:color w:val="000000"/>
          <w:sz w:val="28"/>
        </w:rPr>
        <w:t xml:space="preserve">Измерение ускорения свободного падения. </w:t>
      </w:r>
    </w:p>
    <w:p>
      <w:pPr>
        <w:spacing w:before="0" w:after="0" w:line="264"/>
        <w:ind w:firstLine="600"/>
        <w:jc w:val="both"/>
      </w:pPr>
      <w:r>
        <w:rPr>
          <w:rFonts w:ascii="Times New Roman" w:hAnsi="Times New Roman"/>
          <w:b/>
          <w:i w:val="false"/>
          <w:color w:val="000000"/>
          <w:sz w:val="28"/>
        </w:rPr>
        <w:t>Раздел 10. Электромагнитное поле и электромагнитные волны.</w:t>
      </w:r>
    </w:p>
    <w:p>
      <w:pPr>
        <w:spacing w:before="0" w:after="0" w:line="264"/>
        <w:ind w:firstLine="600"/>
        <w:jc w:val="both"/>
      </w:pPr>
      <w:r>
        <w:rPr>
          <w:rFonts w:ascii="Times New Roman" w:hAnsi="Times New Roman"/>
          <w:b w:val="false"/>
          <w:i w:val="false"/>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pPr>
        <w:spacing w:before="0" w:after="0" w:line="264"/>
        <w:ind w:firstLine="600"/>
        <w:jc w:val="both"/>
      </w:pPr>
      <w:r>
        <w:rPr>
          <w:rFonts w:ascii="Times New Roman" w:hAnsi="Times New Roman"/>
          <w:b w:val="false"/>
          <w:i w:val="false"/>
          <w:color w:val="000000"/>
          <w:sz w:val="28"/>
        </w:rPr>
        <w:t xml:space="preserve">Электромагнитная природа света. Скорость света. Волновые свойства света. </w:t>
      </w:r>
    </w:p>
    <w:p>
      <w:pPr>
        <w:spacing w:before="0" w:after="0" w:line="264"/>
        <w:ind w:firstLine="600"/>
        <w:jc w:val="both"/>
      </w:pPr>
      <w:r>
        <w:rPr>
          <w:rFonts w:ascii="Times New Roman" w:hAnsi="Times New Roman"/>
          <w:b/>
          <w:i/>
          <w:color w:val="000000"/>
          <w:sz w:val="28"/>
        </w:rPr>
        <w:t>Демонстрации.</w:t>
      </w:r>
    </w:p>
    <w:p>
      <w:pPr>
        <w:numPr>
          <w:ilvl w:val="0"/>
          <w:numId w:val="22"/>
        </w:numPr>
        <w:spacing w:before="0" w:after="0" w:line="264"/>
        <w:jc w:val="both"/>
      </w:pPr>
      <w:r>
        <w:rPr>
          <w:rFonts w:ascii="Times New Roman" w:hAnsi="Times New Roman"/>
          <w:b w:val="false"/>
          <w:i w:val="false"/>
          <w:color w:val="000000"/>
          <w:sz w:val="28"/>
        </w:rPr>
        <w:t xml:space="preserve">Свойства электромагнитных волн. </w:t>
      </w:r>
    </w:p>
    <w:p>
      <w:pPr>
        <w:numPr>
          <w:ilvl w:val="0"/>
          <w:numId w:val="22"/>
        </w:numPr>
        <w:spacing w:before="0" w:after="0" w:line="264"/>
        <w:jc w:val="both"/>
      </w:pPr>
      <w:r>
        <w:rPr>
          <w:rFonts w:ascii="Times New Roman" w:hAnsi="Times New Roman"/>
          <w:b w:val="false"/>
          <w:i w:val="false"/>
          <w:color w:val="000000"/>
          <w:sz w:val="28"/>
        </w:rPr>
        <w:t xml:space="preserve">Волновые свойства света.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23"/>
        </w:numPr>
        <w:spacing w:before="0" w:after="0" w:line="264"/>
        <w:jc w:val="both"/>
      </w:pPr>
      <w:r>
        <w:rPr>
          <w:rFonts w:ascii="Times New Roman" w:hAnsi="Times New Roman"/>
          <w:b w:val="false"/>
          <w:i w:val="false"/>
          <w:color w:val="000000"/>
          <w:sz w:val="28"/>
        </w:rPr>
        <w:t xml:space="preserve">Изучение свойств электромагнитных волн с помощью мобильного телефона. </w:t>
      </w:r>
    </w:p>
    <w:p>
      <w:pPr>
        <w:spacing w:before="0" w:after="0" w:line="264"/>
        <w:ind w:firstLine="600"/>
        <w:jc w:val="both"/>
      </w:pPr>
      <w:r>
        <w:rPr>
          <w:rFonts w:ascii="Times New Roman" w:hAnsi="Times New Roman"/>
          <w:b/>
          <w:i w:val="false"/>
          <w:color w:val="000000"/>
          <w:sz w:val="28"/>
        </w:rPr>
        <w:t>Раздел 11. Световые явления.</w:t>
      </w:r>
    </w:p>
    <w:p>
      <w:pPr>
        <w:spacing w:before="0" w:after="0" w:line="264"/>
        <w:ind w:firstLine="600"/>
        <w:jc w:val="both"/>
      </w:pPr>
      <w:r>
        <w:rPr>
          <w:rFonts w:ascii="Times New Roman" w:hAnsi="Times New Roman"/>
          <w:b w:val="false"/>
          <w:i w:val="false"/>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pPr>
        <w:spacing w:before="0" w:after="0" w:line="264"/>
        <w:ind w:firstLine="600"/>
        <w:jc w:val="both"/>
      </w:pPr>
      <w:r>
        <w:rPr>
          <w:rFonts w:ascii="Times New Roman" w:hAnsi="Times New Roman"/>
          <w:b w:val="false"/>
          <w:i w:val="false"/>
          <w:color w:val="000000"/>
          <w:sz w:val="28"/>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pPr>
        <w:spacing w:before="0" w:after="0" w:line="264"/>
        <w:ind w:firstLine="600"/>
        <w:jc w:val="both"/>
      </w:pPr>
      <w:r>
        <w:rPr>
          <w:rFonts w:ascii="Times New Roman" w:hAnsi="Times New Roman"/>
          <w:b w:val="false"/>
          <w:i w:val="false"/>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pPr>
        <w:spacing w:before="0" w:after="0" w:line="264"/>
        <w:ind w:firstLine="600"/>
        <w:jc w:val="both"/>
      </w:pPr>
      <w:r>
        <w:rPr>
          <w:rFonts w:ascii="Times New Roman" w:hAnsi="Times New Roman"/>
          <w:b w:val="false"/>
          <w:i w:val="false"/>
          <w:color w:val="000000"/>
          <w:sz w:val="28"/>
        </w:rPr>
        <w:t>Разложение белого света в спектр. Опыты Ньютона. Сложение спектральных цветов. Дисперсия света.</w:t>
      </w:r>
    </w:p>
    <w:p>
      <w:pPr>
        <w:spacing w:before="0" w:after="0" w:line="264"/>
        <w:ind w:firstLine="600"/>
        <w:jc w:val="both"/>
      </w:pPr>
      <w:r>
        <w:rPr>
          <w:rFonts w:ascii="Times New Roman" w:hAnsi="Times New Roman"/>
          <w:b/>
          <w:i/>
          <w:color w:val="000000"/>
          <w:sz w:val="28"/>
        </w:rPr>
        <w:t>Демонстрации.</w:t>
      </w:r>
    </w:p>
    <w:p>
      <w:pPr>
        <w:numPr>
          <w:ilvl w:val="0"/>
          <w:numId w:val="24"/>
        </w:numPr>
        <w:spacing w:before="0" w:after="0" w:line="264"/>
        <w:jc w:val="both"/>
      </w:pPr>
      <w:r>
        <w:rPr>
          <w:rFonts w:ascii="Times New Roman" w:hAnsi="Times New Roman"/>
          <w:b w:val="false"/>
          <w:i w:val="false"/>
          <w:color w:val="000000"/>
          <w:sz w:val="28"/>
        </w:rPr>
        <w:t>Прямолинейное распространение света.</w:t>
      </w:r>
    </w:p>
    <w:p>
      <w:pPr>
        <w:numPr>
          <w:ilvl w:val="0"/>
          <w:numId w:val="24"/>
        </w:numPr>
        <w:spacing w:before="0" w:after="0" w:line="264"/>
        <w:jc w:val="both"/>
      </w:pPr>
      <w:r>
        <w:rPr>
          <w:rFonts w:ascii="Times New Roman" w:hAnsi="Times New Roman"/>
          <w:b w:val="false"/>
          <w:i w:val="false"/>
          <w:color w:val="000000"/>
          <w:sz w:val="28"/>
        </w:rPr>
        <w:t>Отражение света.</w:t>
      </w:r>
    </w:p>
    <w:p>
      <w:pPr>
        <w:numPr>
          <w:ilvl w:val="0"/>
          <w:numId w:val="24"/>
        </w:numPr>
        <w:spacing w:before="0" w:after="0" w:line="264"/>
        <w:jc w:val="both"/>
      </w:pPr>
      <w:r>
        <w:rPr>
          <w:rFonts w:ascii="Times New Roman" w:hAnsi="Times New Roman"/>
          <w:b w:val="false"/>
          <w:i w:val="false"/>
          <w:color w:val="000000"/>
          <w:sz w:val="28"/>
        </w:rPr>
        <w:t>Получение изображений в плоском, вогнутом и выпуклом зеркалах.</w:t>
      </w:r>
    </w:p>
    <w:p>
      <w:pPr>
        <w:numPr>
          <w:ilvl w:val="0"/>
          <w:numId w:val="24"/>
        </w:numPr>
        <w:spacing w:before="0" w:after="0" w:line="264"/>
        <w:jc w:val="both"/>
      </w:pPr>
      <w:r>
        <w:rPr>
          <w:rFonts w:ascii="Times New Roman" w:hAnsi="Times New Roman"/>
          <w:b w:val="false"/>
          <w:i w:val="false"/>
          <w:color w:val="000000"/>
          <w:sz w:val="28"/>
        </w:rPr>
        <w:t>Преломление света.</w:t>
      </w:r>
    </w:p>
    <w:p>
      <w:pPr>
        <w:numPr>
          <w:ilvl w:val="0"/>
          <w:numId w:val="24"/>
        </w:numPr>
        <w:spacing w:before="0" w:after="0" w:line="264"/>
        <w:jc w:val="both"/>
      </w:pPr>
      <w:r>
        <w:rPr>
          <w:rFonts w:ascii="Times New Roman" w:hAnsi="Times New Roman"/>
          <w:b w:val="false"/>
          <w:i w:val="false"/>
          <w:color w:val="000000"/>
          <w:sz w:val="28"/>
        </w:rPr>
        <w:t>Оптический световод.</w:t>
      </w:r>
    </w:p>
    <w:p>
      <w:pPr>
        <w:numPr>
          <w:ilvl w:val="0"/>
          <w:numId w:val="24"/>
        </w:numPr>
        <w:spacing w:before="0" w:after="0" w:line="264"/>
        <w:jc w:val="both"/>
      </w:pPr>
      <w:r>
        <w:rPr>
          <w:rFonts w:ascii="Times New Roman" w:hAnsi="Times New Roman"/>
          <w:b w:val="false"/>
          <w:i w:val="false"/>
          <w:color w:val="000000"/>
          <w:sz w:val="28"/>
        </w:rPr>
        <w:t>Ход лучей в собирающей линзе.</w:t>
      </w:r>
    </w:p>
    <w:p>
      <w:pPr>
        <w:numPr>
          <w:ilvl w:val="0"/>
          <w:numId w:val="24"/>
        </w:numPr>
        <w:spacing w:before="0" w:after="0" w:line="264"/>
        <w:jc w:val="both"/>
      </w:pPr>
      <w:r>
        <w:rPr>
          <w:rFonts w:ascii="Times New Roman" w:hAnsi="Times New Roman"/>
          <w:b w:val="false"/>
          <w:i w:val="false"/>
          <w:color w:val="000000"/>
          <w:sz w:val="28"/>
        </w:rPr>
        <w:t>Ход лучей в рассеивающей линзе.</w:t>
      </w:r>
    </w:p>
    <w:p>
      <w:pPr>
        <w:numPr>
          <w:ilvl w:val="0"/>
          <w:numId w:val="24"/>
        </w:numPr>
        <w:spacing w:before="0" w:after="0" w:line="264"/>
        <w:jc w:val="both"/>
      </w:pPr>
      <w:r>
        <w:rPr>
          <w:rFonts w:ascii="Times New Roman" w:hAnsi="Times New Roman"/>
          <w:b w:val="false"/>
          <w:i w:val="false"/>
          <w:color w:val="000000"/>
          <w:sz w:val="28"/>
        </w:rPr>
        <w:t>Получение изображений с помощью линз.</w:t>
      </w:r>
    </w:p>
    <w:p>
      <w:pPr>
        <w:numPr>
          <w:ilvl w:val="0"/>
          <w:numId w:val="24"/>
        </w:numPr>
        <w:spacing w:before="0" w:after="0" w:line="264"/>
        <w:jc w:val="both"/>
      </w:pPr>
      <w:r>
        <w:rPr>
          <w:rFonts w:ascii="Times New Roman" w:hAnsi="Times New Roman"/>
          <w:b w:val="false"/>
          <w:i w:val="false"/>
          <w:color w:val="000000"/>
          <w:sz w:val="28"/>
        </w:rPr>
        <w:t>Принцип действия фотоаппарата, микроскопа и телескопа.</w:t>
      </w:r>
    </w:p>
    <w:p>
      <w:pPr>
        <w:numPr>
          <w:ilvl w:val="0"/>
          <w:numId w:val="24"/>
        </w:numPr>
        <w:spacing w:before="0" w:after="0" w:line="264"/>
        <w:jc w:val="both"/>
      </w:pPr>
      <w:r>
        <w:rPr>
          <w:rFonts w:ascii="Times New Roman" w:hAnsi="Times New Roman"/>
          <w:b w:val="false"/>
          <w:i w:val="false"/>
          <w:color w:val="000000"/>
          <w:sz w:val="28"/>
        </w:rPr>
        <w:t>Модель глаза.</w:t>
      </w:r>
    </w:p>
    <w:p>
      <w:pPr>
        <w:numPr>
          <w:ilvl w:val="0"/>
          <w:numId w:val="24"/>
        </w:numPr>
        <w:spacing w:before="0" w:after="0" w:line="264"/>
        <w:jc w:val="both"/>
      </w:pPr>
      <w:r>
        <w:rPr>
          <w:rFonts w:ascii="Times New Roman" w:hAnsi="Times New Roman"/>
          <w:b w:val="false"/>
          <w:i w:val="false"/>
          <w:color w:val="000000"/>
          <w:sz w:val="28"/>
        </w:rPr>
        <w:t>Разложение белого света в спектр.</w:t>
      </w:r>
    </w:p>
    <w:p>
      <w:pPr>
        <w:numPr>
          <w:ilvl w:val="0"/>
          <w:numId w:val="24"/>
        </w:numPr>
        <w:spacing w:before="0" w:after="0" w:line="264"/>
        <w:jc w:val="both"/>
      </w:pPr>
      <w:r>
        <w:rPr>
          <w:rFonts w:ascii="Times New Roman" w:hAnsi="Times New Roman"/>
          <w:b w:val="false"/>
          <w:i w:val="false"/>
          <w:color w:val="000000"/>
          <w:sz w:val="28"/>
        </w:rPr>
        <w:t>Получение белого света при сложении света разных цветов.</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25"/>
        </w:numPr>
        <w:spacing w:before="0" w:after="0" w:line="264"/>
        <w:jc w:val="both"/>
      </w:pPr>
      <w:r>
        <w:rPr>
          <w:rFonts w:ascii="Times New Roman" w:hAnsi="Times New Roman"/>
          <w:b w:val="false"/>
          <w:i w:val="false"/>
          <w:color w:val="000000"/>
          <w:sz w:val="28"/>
        </w:rPr>
        <w:t>Исследование зависимости угла отражения светового луча от угла падения.</w:t>
      </w:r>
    </w:p>
    <w:p>
      <w:pPr>
        <w:numPr>
          <w:ilvl w:val="0"/>
          <w:numId w:val="25"/>
        </w:numPr>
        <w:spacing w:before="0" w:after="0" w:line="264"/>
        <w:jc w:val="both"/>
      </w:pPr>
      <w:r>
        <w:rPr>
          <w:rFonts w:ascii="Times New Roman" w:hAnsi="Times New Roman"/>
          <w:b w:val="false"/>
          <w:i w:val="false"/>
          <w:color w:val="000000"/>
          <w:sz w:val="28"/>
        </w:rPr>
        <w:t>Изучение характеристик изображения предмета в плоском зеркале.</w:t>
      </w:r>
    </w:p>
    <w:p>
      <w:pPr>
        <w:numPr>
          <w:ilvl w:val="0"/>
          <w:numId w:val="25"/>
        </w:numPr>
        <w:spacing w:before="0" w:after="0" w:line="264"/>
        <w:jc w:val="both"/>
      </w:pPr>
      <w:r>
        <w:rPr>
          <w:rFonts w:ascii="Times New Roman" w:hAnsi="Times New Roman"/>
          <w:b w:val="false"/>
          <w:i w:val="false"/>
          <w:color w:val="000000"/>
          <w:sz w:val="28"/>
        </w:rPr>
        <w:t>Исследование зависимости угла преломления светового луча от угла падения на границе «воздух–стекло».</w:t>
      </w:r>
    </w:p>
    <w:p>
      <w:pPr>
        <w:numPr>
          <w:ilvl w:val="0"/>
          <w:numId w:val="25"/>
        </w:numPr>
        <w:spacing w:before="0" w:after="0" w:line="264"/>
        <w:jc w:val="both"/>
      </w:pPr>
      <w:r>
        <w:rPr>
          <w:rFonts w:ascii="Times New Roman" w:hAnsi="Times New Roman"/>
          <w:b w:val="false"/>
          <w:i w:val="false"/>
          <w:color w:val="000000"/>
          <w:sz w:val="28"/>
        </w:rPr>
        <w:t>Получение изображений с помощью собирающей линзы.</w:t>
      </w:r>
    </w:p>
    <w:p>
      <w:pPr>
        <w:numPr>
          <w:ilvl w:val="0"/>
          <w:numId w:val="25"/>
        </w:numPr>
        <w:spacing w:before="0" w:after="0" w:line="264"/>
        <w:jc w:val="both"/>
      </w:pPr>
      <w:r>
        <w:rPr>
          <w:rFonts w:ascii="Times New Roman" w:hAnsi="Times New Roman"/>
          <w:b w:val="false"/>
          <w:i w:val="false"/>
          <w:color w:val="000000"/>
          <w:sz w:val="28"/>
        </w:rPr>
        <w:t>Определение фокусного расстояния и оптической силы собирающей линзы.</w:t>
      </w:r>
    </w:p>
    <w:p>
      <w:pPr>
        <w:numPr>
          <w:ilvl w:val="0"/>
          <w:numId w:val="25"/>
        </w:numPr>
        <w:spacing w:before="0" w:after="0" w:line="264"/>
        <w:jc w:val="both"/>
      </w:pPr>
      <w:r>
        <w:rPr>
          <w:rFonts w:ascii="Times New Roman" w:hAnsi="Times New Roman"/>
          <w:b w:val="false"/>
          <w:i w:val="false"/>
          <w:color w:val="000000"/>
          <w:sz w:val="28"/>
        </w:rPr>
        <w:t>Опыты по разложению белого света в спектр.</w:t>
      </w:r>
    </w:p>
    <w:p>
      <w:pPr>
        <w:numPr>
          <w:ilvl w:val="0"/>
          <w:numId w:val="25"/>
        </w:numPr>
        <w:spacing w:before="0" w:after="0" w:line="264"/>
        <w:jc w:val="both"/>
      </w:pPr>
      <w:r>
        <w:rPr>
          <w:rFonts w:ascii="Times New Roman" w:hAnsi="Times New Roman"/>
          <w:b w:val="false"/>
          <w:i w:val="false"/>
          <w:color w:val="000000"/>
          <w:sz w:val="28"/>
        </w:rPr>
        <w:t>Опыты по восприятию цвета предметов при их наблюдении через цветовые фильтры.</w:t>
      </w:r>
    </w:p>
    <w:p>
      <w:pPr>
        <w:spacing w:before="0" w:after="0" w:line="264"/>
        <w:ind w:firstLine="600"/>
        <w:jc w:val="both"/>
      </w:pPr>
      <w:r>
        <w:rPr>
          <w:rFonts w:ascii="Times New Roman" w:hAnsi="Times New Roman"/>
          <w:b/>
          <w:i w:val="false"/>
          <w:color w:val="000000"/>
          <w:sz w:val="28"/>
        </w:rPr>
        <w:t>Раздел 12. Квантовые явления.</w:t>
      </w:r>
    </w:p>
    <w:p>
      <w:pPr>
        <w:spacing w:before="0" w:after="0" w:line="264"/>
        <w:ind w:firstLine="600"/>
        <w:jc w:val="both"/>
      </w:pPr>
      <w:r>
        <w:rPr>
          <w:rFonts w:ascii="Times New Roman" w:hAnsi="Times New Roman"/>
          <w:b w:val="false"/>
          <w:i w:val="false"/>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pPr>
        <w:spacing w:before="0" w:after="0" w:line="264"/>
        <w:ind w:firstLine="600"/>
        <w:jc w:val="both"/>
      </w:pPr>
      <w:r>
        <w:rPr>
          <w:rFonts w:ascii="Times New Roman" w:hAnsi="Times New Roman"/>
          <w:b w:val="false"/>
          <w:i w:val="false"/>
          <w:color w:val="000000"/>
          <w:sz w:val="28"/>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pPr>
        <w:spacing w:before="0" w:after="0" w:line="264"/>
        <w:ind w:firstLine="600"/>
        <w:jc w:val="both"/>
      </w:pPr>
      <w:r>
        <w:rPr>
          <w:rFonts w:ascii="Times New Roman" w:hAnsi="Times New Roman"/>
          <w:b w:val="false"/>
          <w:i w:val="false"/>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pPr>
        <w:spacing w:before="0" w:after="0" w:line="264"/>
        <w:ind w:firstLine="600"/>
        <w:jc w:val="both"/>
      </w:pPr>
      <w:r>
        <w:rPr>
          <w:rFonts w:ascii="Times New Roman" w:hAnsi="Times New Roman"/>
          <w:b w:val="false"/>
          <w:i w:val="false"/>
          <w:color w:val="000000"/>
          <w:sz w:val="28"/>
        </w:rPr>
        <w:t>Ядерная энергетика. Действия радиоактивных излучений на живые организмы.</w:t>
      </w:r>
    </w:p>
    <w:p>
      <w:pPr>
        <w:spacing w:before="0" w:after="0" w:line="264"/>
        <w:ind w:firstLine="600"/>
        <w:jc w:val="both"/>
      </w:pPr>
      <w:r>
        <w:rPr>
          <w:rFonts w:ascii="Times New Roman" w:hAnsi="Times New Roman"/>
          <w:b/>
          <w:i/>
          <w:color w:val="000000"/>
          <w:sz w:val="28"/>
        </w:rPr>
        <w:t>Демонстрации.</w:t>
      </w:r>
    </w:p>
    <w:p>
      <w:pPr>
        <w:numPr>
          <w:ilvl w:val="0"/>
          <w:numId w:val="26"/>
        </w:numPr>
        <w:spacing w:before="0" w:after="0" w:line="264"/>
        <w:jc w:val="both"/>
      </w:pPr>
      <w:r>
        <w:rPr>
          <w:rFonts w:ascii="Times New Roman" w:hAnsi="Times New Roman"/>
          <w:b w:val="false"/>
          <w:i w:val="false"/>
          <w:color w:val="000000"/>
          <w:sz w:val="28"/>
        </w:rPr>
        <w:t>Спектры излучения и поглощения.</w:t>
      </w:r>
    </w:p>
    <w:p>
      <w:pPr>
        <w:numPr>
          <w:ilvl w:val="0"/>
          <w:numId w:val="26"/>
        </w:numPr>
        <w:spacing w:before="0" w:after="0" w:line="264"/>
        <w:jc w:val="both"/>
      </w:pPr>
      <w:r>
        <w:rPr>
          <w:rFonts w:ascii="Times New Roman" w:hAnsi="Times New Roman"/>
          <w:b w:val="false"/>
          <w:i w:val="false"/>
          <w:color w:val="000000"/>
          <w:sz w:val="28"/>
        </w:rPr>
        <w:t>Спектры различных газов.</w:t>
      </w:r>
    </w:p>
    <w:p>
      <w:pPr>
        <w:numPr>
          <w:ilvl w:val="0"/>
          <w:numId w:val="26"/>
        </w:numPr>
        <w:spacing w:before="0" w:after="0" w:line="264"/>
        <w:jc w:val="both"/>
      </w:pPr>
      <w:r>
        <w:rPr>
          <w:rFonts w:ascii="Times New Roman" w:hAnsi="Times New Roman"/>
          <w:b w:val="false"/>
          <w:i w:val="false"/>
          <w:color w:val="000000"/>
          <w:sz w:val="28"/>
        </w:rPr>
        <w:t>Спектр водорода.</w:t>
      </w:r>
    </w:p>
    <w:p>
      <w:pPr>
        <w:numPr>
          <w:ilvl w:val="0"/>
          <w:numId w:val="26"/>
        </w:numPr>
        <w:spacing w:before="0" w:after="0" w:line="264"/>
        <w:jc w:val="both"/>
      </w:pPr>
      <w:r>
        <w:rPr>
          <w:rFonts w:ascii="Times New Roman" w:hAnsi="Times New Roman"/>
          <w:b w:val="false"/>
          <w:i w:val="false"/>
          <w:color w:val="000000"/>
          <w:sz w:val="28"/>
        </w:rPr>
        <w:t>Наблюдение треков в камере Вильсона.</w:t>
      </w:r>
    </w:p>
    <w:p>
      <w:pPr>
        <w:numPr>
          <w:ilvl w:val="0"/>
          <w:numId w:val="26"/>
        </w:numPr>
        <w:spacing w:before="0" w:after="0" w:line="264"/>
        <w:jc w:val="both"/>
      </w:pPr>
      <w:r>
        <w:rPr>
          <w:rFonts w:ascii="Times New Roman" w:hAnsi="Times New Roman"/>
          <w:b w:val="false"/>
          <w:i w:val="false"/>
          <w:color w:val="000000"/>
          <w:sz w:val="28"/>
        </w:rPr>
        <w:t>Работа счётчика ионизирующих излучений.</w:t>
      </w:r>
    </w:p>
    <w:p>
      <w:pPr>
        <w:numPr>
          <w:ilvl w:val="0"/>
          <w:numId w:val="26"/>
        </w:numPr>
        <w:spacing w:before="0" w:after="0" w:line="264"/>
        <w:jc w:val="both"/>
      </w:pPr>
      <w:r>
        <w:rPr>
          <w:rFonts w:ascii="Times New Roman" w:hAnsi="Times New Roman"/>
          <w:b w:val="false"/>
          <w:i w:val="false"/>
          <w:color w:val="000000"/>
          <w:sz w:val="28"/>
        </w:rPr>
        <w:t>Регистрация излучения природных минералов и продуктов.</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27"/>
        </w:numPr>
        <w:spacing w:before="0" w:after="0" w:line="264"/>
        <w:jc w:val="both"/>
      </w:pPr>
      <w:r>
        <w:rPr>
          <w:rFonts w:ascii="Times New Roman" w:hAnsi="Times New Roman"/>
          <w:b w:val="false"/>
          <w:i w:val="false"/>
          <w:color w:val="000000"/>
          <w:sz w:val="28"/>
        </w:rPr>
        <w:t>Наблюдение сплошных и линейчатых спектров излучения.</w:t>
      </w:r>
    </w:p>
    <w:p>
      <w:pPr>
        <w:numPr>
          <w:ilvl w:val="0"/>
          <w:numId w:val="27"/>
        </w:numPr>
        <w:spacing w:before="0" w:after="0" w:line="264"/>
        <w:jc w:val="both"/>
      </w:pPr>
      <w:r>
        <w:rPr>
          <w:rFonts w:ascii="Times New Roman" w:hAnsi="Times New Roman"/>
          <w:b w:val="false"/>
          <w:i w:val="false"/>
          <w:color w:val="000000"/>
          <w:sz w:val="28"/>
        </w:rPr>
        <w:t>Исследование треков: измерение энергии частицы по тормозному пути (по фотографиям).</w:t>
      </w:r>
    </w:p>
    <w:p>
      <w:pPr>
        <w:numPr>
          <w:ilvl w:val="0"/>
          <w:numId w:val="27"/>
        </w:numPr>
        <w:spacing w:before="0" w:after="0" w:line="264"/>
        <w:jc w:val="both"/>
      </w:pPr>
      <w:r>
        <w:rPr>
          <w:rFonts w:ascii="Times New Roman" w:hAnsi="Times New Roman"/>
          <w:b w:val="false"/>
          <w:i w:val="false"/>
          <w:color w:val="000000"/>
          <w:sz w:val="28"/>
        </w:rPr>
        <w:t>Измерение радиоактивного фона.</w:t>
      </w:r>
    </w:p>
    <w:p>
      <w:pPr>
        <w:spacing w:before="0" w:after="0" w:line="264"/>
        <w:ind w:firstLine="600"/>
        <w:jc w:val="both"/>
      </w:pPr>
      <w:r>
        <w:rPr>
          <w:rFonts w:ascii="Times New Roman" w:hAnsi="Times New Roman"/>
          <w:b/>
          <w:i w:val="false"/>
          <w:color w:val="000000"/>
          <w:sz w:val="28"/>
        </w:rPr>
        <w:t>Повторительно-обобщающий модуль.</w:t>
      </w:r>
    </w:p>
    <w:p>
      <w:pPr>
        <w:spacing w:before="0" w:after="0" w:line="264"/>
        <w:ind w:firstLine="600"/>
        <w:jc w:val="both"/>
      </w:pPr>
      <w:r>
        <w:rPr>
          <w:rFonts w:ascii="Times New Roman" w:hAnsi="Times New Roman"/>
          <w:b w:val="false"/>
          <w:i w:val="false"/>
          <w:color w:val="000000"/>
          <w:sz w:val="28"/>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pPr>
        <w:spacing w:before="0" w:after="0" w:line="264"/>
        <w:ind w:firstLine="600"/>
        <w:jc w:val="both"/>
      </w:pPr>
      <w:r>
        <w:rPr>
          <w:rFonts w:ascii="Times New Roman" w:hAnsi="Times New Roman"/>
          <w:b w:val="false"/>
          <w:i w:val="false"/>
          <w:color w:val="000000"/>
          <w:sz w:val="28"/>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Pr>
          <w:rFonts w:ascii="Times New Roman" w:hAnsi="Times New Roman"/>
          <w:b w:val="false"/>
          <w:i w:val="false"/>
          <w:color w:val="ff0000"/>
          <w:sz w:val="28"/>
        </w:rPr>
        <w:t xml:space="preserve"> </w:t>
      </w:r>
      <w:r>
        <w:rPr>
          <w:rFonts w:ascii="Times New Roman" w:hAnsi="Times New Roman"/>
          <w:b w:val="false"/>
          <w:i w:val="false"/>
          <w:color w:val="000000"/>
          <w:sz w:val="28"/>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pPr>
        <w:spacing w:before="0" w:after="0" w:line="264"/>
        <w:ind w:firstLine="600"/>
        <w:jc w:val="both"/>
      </w:pPr>
      <w:r>
        <w:rPr>
          <w:rFonts w:ascii="Times New Roman" w:hAnsi="Times New Roman"/>
          <w:b w:val="false"/>
          <w:i w:val="false"/>
          <w:color w:val="000000"/>
          <w:sz w:val="28"/>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pPr>
        <w:spacing w:before="0" w:after="0" w:line="264"/>
        <w:ind w:firstLine="600"/>
        <w:jc w:val="both"/>
      </w:pPr>
      <w:r>
        <w:rPr>
          <w:rFonts w:ascii="Times New Roman" w:hAnsi="Times New Roman"/>
          <w:b w:val="false"/>
          <w:i w:val="false"/>
          <w:color w:val="000000"/>
          <w:sz w:val="28"/>
        </w:rPr>
        <w:t>на основе полученных знаний распознавать и научно объяснять физические явления в окружающей природе и повседневной жизни;</w:t>
      </w:r>
    </w:p>
    <w:p>
      <w:pPr>
        <w:spacing w:before="0" w:after="0" w:line="264"/>
        <w:ind w:firstLine="600"/>
        <w:jc w:val="both"/>
      </w:pPr>
      <w:r>
        <w:rPr>
          <w:rFonts w:ascii="Times New Roman" w:hAnsi="Times New Roman"/>
          <w:b w:val="false"/>
          <w:i w:val="false"/>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pPr>
        <w:spacing w:before="0" w:after="0" w:line="264"/>
        <w:ind w:left="120"/>
        <w:jc w:val="both"/>
      </w:pPr>
      <w:r>
        <w:rPr>
          <w:rFonts w:ascii="Times New Roman" w:hAnsi="Times New Roman"/>
          <w:b w:val="false"/>
          <w:i w:val="false"/>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bookmarkStart w:name="block-8325762" w:id="13"/>
    <w:p>
      <w:pPr>
        <w:sectPr>
          <w:pgSz w:w="11906" w:h="16383" w:orient="portrait"/>
        </w:sectPr>
      </w:pPr>
    </w:p>
    <w:bookmarkEnd w:id="13"/>
    <w:bookmarkEnd w:id="10"/>
    <w:bookmarkStart w:name="block-8325759" w:id="14"/>
    <w:p>
      <w:pPr>
        <w:spacing w:before="0" w:after="0" w:line="264"/>
        <w:ind w:left="120"/>
        <w:jc w:val="both"/>
      </w:pPr>
      <w:bookmarkStart w:name="_Toc124426206" w:id="15"/>
      <w:bookmarkEnd w:id="15"/>
      <w:r>
        <w:rPr>
          <w:rFonts w:ascii="Times New Roman" w:hAnsi="Times New Roman"/>
          <w:b/>
          <w:i w:val="false"/>
          <w:color w:val="000000"/>
          <w:sz w:val="28"/>
        </w:rPr>
        <w:t>ПЛАНИРУЕМЫЕ РЕЗУЛЬТАТЫ ОСВОЕНИЯ ПРОГРАММЫ ПО ФИЗИКЕ НА УРОВНЕ ОСНОВНОГО ОБЩЕГО ОБРАЗОВАНИЯ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pPr>
        <w:spacing w:before="0" w:after="0" w:line="264"/>
        <w:ind w:firstLine="600"/>
        <w:jc w:val="both"/>
      </w:pPr>
      <w:bookmarkStart w:name="_Toc124412006" w:id="16"/>
      <w:bookmarkEnd w:id="16"/>
      <w:r>
        <w:rPr>
          <w:rFonts w:ascii="Times New Roman" w:hAnsi="Times New Roman"/>
          <w:b w:val="false"/>
          <w:i w:val="false"/>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pPr>
        <w:numPr>
          <w:ilvl w:val="0"/>
          <w:numId w:val="28"/>
        </w:numPr>
        <w:spacing w:before="0" w:after="0" w:line="264"/>
        <w:jc w:val="both"/>
      </w:pPr>
      <w:r>
        <w:rPr>
          <w:rFonts w:ascii="Times New Roman" w:hAnsi="Times New Roman"/>
          <w:b/>
          <w:i w:val="false"/>
          <w:color w:val="000000"/>
          <w:sz w:val="28"/>
        </w:rPr>
        <w:t>1) патриотического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проявление интереса к истории и современному состоянию российской физической науки;</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ценностное отношение к достижениям российских учёных-­физиков;</w:t>
      </w:r>
    </w:p>
    <w:p>
      <w:pPr>
        <w:numPr>
          <w:ilvl w:val="0"/>
          <w:numId w:val="28"/>
        </w:numPr>
        <w:spacing w:before="0" w:after="0" w:line="264"/>
        <w:jc w:val="both"/>
      </w:pPr>
      <w:r>
        <w:rPr>
          <w:rFonts w:ascii="Times New Roman" w:hAnsi="Times New Roman"/>
          <w:b/>
          <w:i w:val="false"/>
          <w:color w:val="000000"/>
          <w:sz w:val="28"/>
        </w:rPr>
        <w:t>2) гражданского и духовно-нравственного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готовность к активному участию в обсуждении общественно</w:t>
      </w:r>
      <w:r>
        <w:rPr>
          <w:rFonts w:ascii="Times New Roman" w:hAnsi="Times New Roman"/>
          <w:b w:val="false"/>
          <w:i w:val="false"/>
          <w:color w:val="ff0000"/>
          <w:sz w:val="28"/>
        </w:rPr>
        <w:t xml:space="preserve"> </w:t>
      </w:r>
      <w:r>
        <w:rPr>
          <w:rFonts w:ascii="Times New Roman" w:hAnsi="Times New Roman"/>
          <w:b w:val="false"/>
          <w:i w:val="false"/>
          <w:color w:val="000000"/>
          <w:sz w:val="28"/>
        </w:rPr>
        <w:t>значимых</w:t>
      </w:r>
      <w:r>
        <w:rPr>
          <w:rFonts w:ascii="Times New Roman" w:hAnsi="Times New Roman"/>
          <w:b w:val="false"/>
          <w:i w:val="false"/>
          <w:color w:val="ff0000"/>
          <w:sz w:val="28"/>
        </w:rPr>
        <w:t xml:space="preserve"> </w:t>
      </w:r>
      <w:r>
        <w:rPr>
          <w:rFonts w:ascii="Times New Roman" w:hAnsi="Times New Roman"/>
          <w:b w:val="false"/>
          <w:i w:val="false"/>
          <w:color w:val="000000"/>
          <w:sz w:val="28"/>
        </w:rPr>
        <w:t>и этических проблем, связанных с практическим применением достижений физики;</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важности морально-­этических принципов в деятельности учёного;</w:t>
      </w:r>
    </w:p>
    <w:p>
      <w:pPr>
        <w:numPr>
          <w:ilvl w:val="0"/>
          <w:numId w:val="28"/>
        </w:numPr>
        <w:spacing w:before="0" w:after="0" w:line="264"/>
        <w:jc w:val="both"/>
      </w:pPr>
      <w:r>
        <w:rPr>
          <w:rFonts w:ascii="Times New Roman" w:hAnsi="Times New Roman"/>
          <w:b/>
          <w:i w:val="false"/>
          <w:color w:val="000000"/>
          <w:sz w:val="28"/>
        </w:rPr>
        <w:t>3) эстетического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восприятие эстетических качеств физической науки: её гармоничного построения, строгости, точности, лаконичности;</w:t>
      </w:r>
    </w:p>
    <w:p>
      <w:pPr>
        <w:numPr>
          <w:ilvl w:val="0"/>
          <w:numId w:val="28"/>
        </w:numPr>
        <w:spacing w:before="0" w:after="0" w:line="264"/>
        <w:jc w:val="both"/>
      </w:pPr>
      <w:r>
        <w:rPr>
          <w:rFonts w:ascii="Times New Roman" w:hAnsi="Times New Roman"/>
          <w:b/>
          <w:i w:val="false"/>
          <w:color w:val="000000"/>
          <w:sz w:val="28"/>
        </w:rPr>
        <w:t>4) ценности научного познания: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ценности физической науки как мощного инструмента познания мира, основы развития технологий, важнейшей составляющей культуры;</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развитие научной любознательности, интереса к исследовательской деятельности;</w:t>
      </w:r>
    </w:p>
    <w:p>
      <w:pPr>
        <w:numPr>
          <w:ilvl w:val="0"/>
          <w:numId w:val="28"/>
        </w:numPr>
        <w:spacing w:before="0" w:after="0" w:line="264"/>
        <w:jc w:val="both"/>
      </w:pPr>
      <w:r>
        <w:rPr>
          <w:rFonts w:ascii="Times New Roman" w:hAnsi="Times New Roman"/>
          <w:b/>
          <w:i w:val="false"/>
          <w:color w:val="000000"/>
          <w:sz w:val="28"/>
        </w:rPr>
        <w:t>5) формирования культуры здоровья и эмоционального благополучия: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у другого человека;</w:t>
      </w:r>
    </w:p>
    <w:p>
      <w:pPr>
        <w:numPr>
          <w:ilvl w:val="0"/>
          <w:numId w:val="28"/>
        </w:numPr>
        <w:spacing w:before="0" w:after="0" w:line="264"/>
        <w:jc w:val="both"/>
      </w:pPr>
      <w:r>
        <w:rPr>
          <w:rFonts w:ascii="Times New Roman" w:hAnsi="Times New Roman"/>
          <w:b/>
          <w:i w:val="false"/>
          <w:color w:val="000000"/>
          <w:sz w:val="28"/>
        </w:rPr>
        <w:t>6) трудового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интерес к практическому изучению профессий, связанных с физикой;</w:t>
      </w:r>
    </w:p>
    <w:p>
      <w:pPr>
        <w:numPr>
          <w:ilvl w:val="0"/>
          <w:numId w:val="28"/>
        </w:numPr>
        <w:spacing w:before="0" w:after="0" w:line="264"/>
        <w:jc w:val="both"/>
      </w:pPr>
      <w:r>
        <w:rPr>
          <w:rFonts w:ascii="Times New Roman" w:hAnsi="Times New Roman"/>
          <w:b/>
          <w:i w:val="false"/>
          <w:color w:val="000000"/>
          <w:sz w:val="28"/>
        </w:rPr>
        <w:t>7) экологического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глобального характера экологических проблем и путей их решения;</w:t>
      </w:r>
    </w:p>
    <w:p>
      <w:pPr>
        <w:numPr>
          <w:ilvl w:val="0"/>
          <w:numId w:val="28"/>
        </w:numPr>
        <w:spacing w:before="0" w:after="0" w:line="264"/>
        <w:jc w:val="both"/>
      </w:pPr>
      <w:r>
        <w:rPr>
          <w:rFonts w:ascii="Times New Roman" w:hAnsi="Times New Roman"/>
          <w:b/>
          <w:i w:val="false"/>
          <w:color w:val="000000"/>
          <w:sz w:val="28"/>
        </w:rPr>
        <w:t>8) адаптации к изменяющимся условиям социальной и природной среды:</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потребность во взаимодействии при выполнении исследований и проектов физической направленности, открытость опыту и знаниям других;</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повышение уровня своей компетентности через практическую деятельность;</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потребность в формировании новых знаний, в том числе формулировать идеи, понятия, гипотезы о физических объектах и явлениях;</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дефицитов собственных знаний и компетентностей в области физики;</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планирование своего развития в приобретении новых физических знаний;</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стремление анализировать и выявлять взаимосвязи природы, общества и экономики, в том числе с использованием физических знаний;</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оценка своих действий с учётом влияния на окружающую среду, возможных глобальных последствий.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В результате освоения программы по физике на уровне основного общего образования у обучающегося будут сформированы </w:t>
      </w:r>
      <w:r>
        <w:rPr>
          <w:rFonts w:ascii="Times New Roman" w:hAnsi="Times New Roman"/>
          <w:b/>
          <w:i w:val="false"/>
          <w:color w:val="000000"/>
          <w:sz w:val="28"/>
        </w:rPr>
        <w:t>метапредметные результаты</w:t>
      </w:r>
      <w:r>
        <w:rPr>
          <w:rFonts w:ascii="Times New Roman" w:hAnsi="Times New Roman"/>
          <w:b w:val="false"/>
          <w:i w:val="false"/>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29"/>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(явлений);</w:t>
      </w:r>
    </w:p>
    <w:p>
      <w:pPr>
        <w:numPr>
          <w:ilvl w:val="0"/>
          <w:numId w:val="29"/>
        </w:numPr>
        <w:spacing w:before="0" w:after="0" w:line="264"/>
        <w:jc w:val="both"/>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w:t>
      </w:r>
    </w:p>
    <w:p>
      <w:pPr>
        <w:numPr>
          <w:ilvl w:val="0"/>
          <w:numId w:val="29"/>
        </w:numPr>
        <w:spacing w:before="0" w:after="0" w:line="264"/>
        <w:jc w:val="both"/>
      </w:pPr>
      <w:r>
        <w:rPr>
          <w:rFonts w:ascii="Times New Roman" w:hAnsi="Times New Roman"/>
          <w:b w:val="false"/>
          <w:i w:val="false"/>
          <w:color w:val="000000"/>
          <w:sz w:val="28"/>
        </w:rPr>
        <w:t>выявлять закономерности и противоречия в рассматриваемых фактах, данных и наблюдениях, относящихся к физическим явлениям;</w:t>
      </w:r>
    </w:p>
    <w:p>
      <w:pPr>
        <w:numPr>
          <w:ilvl w:val="0"/>
          <w:numId w:val="29"/>
        </w:numPr>
        <w:spacing w:before="0" w:after="0" w:line="264"/>
        <w:jc w:val="both"/>
      </w:pPr>
      <w:r>
        <w:rPr>
          <w:rFonts w:ascii="Times New Roman" w:hAnsi="Times New Roman"/>
          <w:b w:val="false"/>
          <w:i w:val="false"/>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pPr>
        <w:numPr>
          <w:ilvl w:val="0"/>
          <w:numId w:val="29"/>
        </w:numPr>
        <w:spacing w:before="0" w:after="0" w:line="264"/>
        <w:jc w:val="both"/>
      </w:pPr>
      <w:r>
        <w:rPr>
          <w:rFonts w:ascii="Times New Roman" w:hAnsi="Times New Roman"/>
          <w:b w:val="false"/>
          <w:i w:val="false"/>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w:t>
      </w:r>
    </w:p>
    <w:p>
      <w:pPr>
        <w:numPr>
          <w:ilvl w:val="0"/>
          <w:numId w:val="30"/>
        </w:numPr>
        <w:spacing w:before="0" w:after="0" w:line="264"/>
        <w:jc w:val="both"/>
      </w:pPr>
      <w:r>
        <w:rPr>
          <w:rFonts w:ascii="Times New Roman" w:hAnsi="Times New Roman"/>
          <w:b w:val="false"/>
          <w:i w:val="false"/>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pPr>
        <w:numPr>
          <w:ilvl w:val="0"/>
          <w:numId w:val="30"/>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или эксперимента;</w:t>
      </w:r>
    </w:p>
    <w:p>
      <w:pPr>
        <w:numPr>
          <w:ilvl w:val="0"/>
          <w:numId w:val="30"/>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numPr>
          <w:ilvl w:val="0"/>
          <w:numId w:val="30"/>
        </w:numPr>
        <w:spacing w:before="0" w:after="0" w:line="264"/>
        <w:jc w:val="both"/>
      </w:pPr>
      <w:r>
        <w:rPr>
          <w:rFonts w:ascii="Times New Roman" w:hAnsi="Times New Roman"/>
          <w:b w:val="false"/>
          <w:i w:val="false"/>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31"/>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pPr>
        <w:numPr>
          <w:ilvl w:val="0"/>
          <w:numId w:val="31"/>
        </w:numPr>
        <w:spacing w:before="0" w:after="0" w:line="264"/>
        <w:jc w:val="both"/>
      </w:pPr>
      <w:r>
        <w:rPr>
          <w:rFonts w:ascii="Times New Roman" w:hAnsi="Times New Roman"/>
          <w:b w:val="false"/>
          <w:i w:val="false"/>
          <w:color w:val="000000"/>
          <w:sz w:val="28"/>
        </w:rPr>
        <w:t>анализировать, систематизировать и интерпретировать информацию различных видов и форм представления;</w:t>
      </w:r>
    </w:p>
    <w:p>
      <w:pPr>
        <w:numPr>
          <w:ilvl w:val="0"/>
          <w:numId w:val="31"/>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numPr>
          <w:ilvl w:val="0"/>
          <w:numId w:val="32"/>
        </w:numPr>
        <w:spacing w:before="0" w:after="0" w:line="264"/>
        <w:jc w:val="both"/>
      </w:pPr>
      <w:r>
        <w:rPr>
          <w:rFonts w:ascii="Times New Roman" w:hAnsi="Times New Roman"/>
          <w:b w:val="false"/>
          <w:i w:val="false"/>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pPr>
        <w:numPr>
          <w:ilvl w:val="0"/>
          <w:numId w:val="32"/>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32"/>
        </w:numPr>
        <w:spacing w:before="0" w:after="0" w:line="264"/>
        <w:jc w:val="both"/>
      </w:pPr>
      <w:r>
        <w:rPr>
          <w:rFonts w:ascii="Times New Roman" w:hAnsi="Times New Roman"/>
          <w:b w:val="false"/>
          <w:i w:val="false"/>
          <w:color w:val="000000"/>
          <w:sz w:val="28"/>
        </w:rPr>
        <w:t>выражать свою точку зрения в устных и письменных текстах;</w:t>
      </w:r>
    </w:p>
    <w:p>
      <w:pPr>
        <w:numPr>
          <w:ilvl w:val="0"/>
          <w:numId w:val="32"/>
        </w:numPr>
        <w:spacing w:before="0" w:after="0" w:line="264"/>
        <w:jc w:val="both"/>
      </w:pPr>
      <w:r>
        <w:rPr>
          <w:rFonts w:ascii="Times New Roman" w:hAnsi="Times New Roman"/>
          <w:b w:val="false"/>
          <w:i w:val="false"/>
          <w:color w:val="000000"/>
          <w:sz w:val="28"/>
        </w:rPr>
        <w:t>публично представлять результаты выполненного физического опыта (эксперимента, исследования, проекта);</w:t>
      </w:r>
    </w:p>
    <w:p>
      <w:pPr>
        <w:numPr>
          <w:ilvl w:val="0"/>
          <w:numId w:val="32"/>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физической проблемы;</w:t>
      </w:r>
    </w:p>
    <w:p>
      <w:pPr>
        <w:numPr>
          <w:ilvl w:val="0"/>
          <w:numId w:val="32"/>
        </w:numPr>
        <w:spacing w:before="0" w:after="0" w:line="264"/>
        <w:jc w:val="both"/>
      </w:pPr>
      <w:r>
        <w:rPr>
          <w:rFonts w:ascii="Times New Roman" w:hAnsi="Times New Roman"/>
          <w:b w:val="false"/>
          <w:i w:val="false"/>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pPr>
        <w:numPr>
          <w:ilvl w:val="0"/>
          <w:numId w:val="32"/>
        </w:numPr>
        <w:spacing w:before="0" w:after="0" w:line="264"/>
        <w:jc w:val="both"/>
      </w:pPr>
      <w:r>
        <w:rPr>
          <w:rFonts w:ascii="Times New Roman" w:hAnsi="Times New Roman"/>
          <w:b w:val="false"/>
          <w:i w:val="false"/>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pPr>
        <w:numPr>
          <w:ilvl w:val="0"/>
          <w:numId w:val="32"/>
        </w:numPr>
        <w:spacing w:before="0" w:after="0" w:line="264"/>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w:t>
      </w:r>
    </w:p>
    <w:p>
      <w:pPr>
        <w:numPr>
          <w:ilvl w:val="0"/>
          <w:numId w:val="33"/>
        </w:numPr>
        <w:spacing w:before="0" w:after="0" w:line="264"/>
        <w:jc w:val="both"/>
      </w:pPr>
      <w:r>
        <w:rPr>
          <w:rFonts w:ascii="Times New Roman" w:hAnsi="Times New Roman"/>
          <w:b w:val="false"/>
          <w:i w:val="false"/>
          <w:color w:val="000000"/>
          <w:sz w:val="28"/>
        </w:rPr>
        <w:t>выявлять проблемы в жизненных и учебных ситуациях, требующих для решения физических знаний;</w:t>
      </w:r>
    </w:p>
    <w:p>
      <w:pPr>
        <w:numPr>
          <w:ilvl w:val="0"/>
          <w:numId w:val="33"/>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33"/>
        </w:numPr>
        <w:spacing w:before="0" w:after="0" w:line="264"/>
        <w:jc w:val="both"/>
      </w:pPr>
      <w:r>
        <w:rPr>
          <w:rFonts w:ascii="Times New Roman" w:hAnsi="Times New Roman"/>
          <w:b w:val="false"/>
          <w:i w:val="false"/>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pPr>
        <w:numPr>
          <w:ilvl w:val="0"/>
          <w:numId w:val="33"/>
        </w:numPr>
        <w:spacing w:before="0" w:after="0" w:line="264"/>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left="120"/>
        <w:jc w:val="both"/>
      </w:pPr>
      <w:r>
        <w:rPr>
          <w:rFonts w:ascii="Times New Roman" w:hAnsi="Times New Roman"/>
          <w:b/>
          <w:i w:val="false"/>
          <w:color w:val="000000"/>
          <w:sz w:val="28"/>
        </w:rPr>
        <w:t>Самоконтроль, эмоциональный интеллект:</w:t>
      </w:r>
    </w:p>
    <w:p>
      <w:pPr>
        <w:numPr>
          <w:ilvl w:val="0"/>
          <w:numId w:val="34"/>
        </w:numPr>
        <w:spacing w:before="0" w:after="0" w:line="264"/>
        <w:jc w:val="both"/>
      </w:pPr>
      <w:r>
        <w:rPr>
          <w:rFonts w:ascii="Times New Roman" w:hAnsi="Times New Roman"/>
          <w:b w:val="false"/>
          <w:i w:val="false"/>
          <w:color w:val="000000"/>
          <w:sz w:val="28"/>
        </w:rPr>
        <w:t>давать адекватную оценку ситуации и предлагать план её изменения;</w:t>
      </w:r>
    </w:p>
    <w:p>
      <w:pPr>
        <w:numPr>
          <w:ilvl w:val="0"/>
          <w:numId w:val="34"/>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w:t>
      </w:r>
    </w:p>
    <w:p>
      <w:pPr>
        <w:numPr>
          <w:ilvl w:val="0"/>
          <w:numId w:val="34"/>
        </w:numPr>
        <w:spacing w:before="0" w:after="0" w:line="264"/>
        <w:jc w:val="both"/>
      </w:pPr>
      <w:r>
        <w:rPr>
          <w:rFonts w:ascii="Times New Roman" w:hAnsi="Times New Roman"/>
          <w:b w:val="false"/>
          <w:i w:val="false"/>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pPr>
        <w:numPr>
          <w:ilvl w:val="0"/>
          <w:numId w:val="34"/>
        </w:numPr>
        <w:spacing w:before="0" w:after="0" w:line="264"/>
        <w:jc w:val="both"/>
      </w:pPr>
      <w:r>
        <w:rPr>
          <w:rFonts w:ascii="Times New Roman" w:hAnsi="Times New Roman"/>
          <w:b w:val="false"/>
          <w:i w:val="false"/>
          <w:color w:val="000000"/>
          <w:sz w:val="28"/>
        </w:rPr>
        <w:t>оценивать соответствие результата цели и условиям;</w:t>
      </w:r>
    </w:p>
    <w:p>
      <w:pPr>
        <w:numPr>
          <w:ilvl w:val="0"/>
          <w:numId w:val="34"/>
        </w:numPr>
        <w:spacing w:before="0" w:after="0" w:line="264"/>
        <w:jc w:val="both"/>
      </w:pPr>
      <w:r>
        <w:rPr>
          <w:rFonts w:ascii="Times New Roman" w:hAnsi="Times New Roman"/>
          <w:b w:val="false"/>
          <w:i w:val="false"/>
          <w:color w:val="000000"/>
          <w:sz w:val="28"/>
        </w:rPr>
        <w:t>ставить себя на место другого человека в ходе спора или дискуссии на научную тему, понимать мотивы, намерения и логику другого;</w:t>
      </w:r>
    </w:p>
    <w:p>
      <w:pPr>
        <w:numPr>
          <w:ilvl w:val="0"/>
          <w:numId w:val="34"/>
        </w:numPr>
        <w:spacing w:before="0" w:after="0" w:line="264"/>
        <w:jc w:val="both"/>
      </w:pPr>
      <w:r>
        <w:rPr>
          <w:rFonts w:ascii="Times New Roman" w:hAnsi="Times New Roman"/>
          <w:b w:val="false"/>
          <w:i w:val="false"/>
          <w:color w:val="000000"/>
          <w:sz w:val="28"/>
        </w:rPr>
        <w:t>признавать своё право на ошибку при решении физических задач или в утверждениях на научные темы и такое же право другого.</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ПРЕДМЕТНЫЕ РЕЗУЛЬТАТЫ </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7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35"/>
        </w:numPr>
        <w:spacing w:before="0" w:after="0" w:line="264"/>
        <w:jc w:val="both"/>
      </w:pPr>
      <w:r>
        <w:rPr>
          <w:rFonts w:ascii="Times New Roman" w:hAnsi="Times New Roman"/>
          <w:b w:val="false"/>
          <w:i w:val="false"/>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pPr>
        <w:numPr>
          <w:ilvl w:val="0"/>
          <w:numId w:val="35"/>
        </w:numPr>
        <w:spacing w:before="0" w:after="0" w:line="264"/>
        <w:jc w:val="both"/>
      </w:pPr>
      <w:r>
        <w:rPr>
          <w:rFonts w:ascii="Times New Roman" w:hAnsi="Times New Roman"/>
          <w:b w:val="false"/>
          <w:i w:val="false"/>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pPr>
        <w:numPr>
          <w:ilvl w:val="0"/>
          <w:numId w:val="35"/>
        </w:numPr>
        <w:spacing w:before="0" w:after="0" w:line="264"/>
        <w:jc w:val="both"/>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pPr>
        <w:numPr>
          <w:ilvl w:val="0"/>
          <w:numId w:val="35"/>
        </w:numPr>
        <w:spacing w:before="0" w:after="0" w:line="264"/>
        <w:jc w:val="both"/>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numPr>
          <w:ilvl w:val="0"/>
          <w:numId w:val="35"/>
        </w:numPr>
        <w:spacing w:before="0" w:after="0" w:line="264"/>
        <w:jc w:val="both"/>
      </w:pPr>
      <w:r>
        <w:rPr>
          <w:rFonts w:ascii="Times New Roman" w:hAnsi="Times New Roman"/>
          <w:b w:val="false"/>
          <w:i w:val="false"/>
          <w:color w:val="000000"/>
          <w:sz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pPr>
        <w:numPr>
          <w:ilvl w:val="0"/>
          <w:numId w:val="35"/>
        </w:numPr>
        <w:spacing w:before="0" w:after="0" w:line="264"/>
        <w:jc w:val="both"/>
      </w:pPr>
      <w:r>
        <w:rPr>
          <w:rFonts w:ascii="Times New Roman" w:hAnsi="Times New Roman"/>
          <w:b w:val="false"/>
          <w:i w:val="false"/>
          <w:color w:val="000000"/>
          <w:sz w:val="28"/>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pPr>
        <w:numPr>
          <w:ilvl w:val="0"/>
          <w:numId w:val="35"/>
        </w:numPr>
        <w:spacing w:before="0" w:after="0" w:line="264"/>
        <w:jc w:val="both"/>
      </w:pPr>
      <w:r>
        <w:rPr>
          <w:rFonts w:ascii="Times New Roman" w:hAnsi="Times New Roman"/>
          <w:b w:val="false"/>
          <w:i w:val="false"/>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pPr>
        <w:numPr>
          <w:ilvl w:val="0"/>
          <w:numId w:val="35"/>
        </w:numPr>
        <w:spacing w:before="0" w:after="0" w:line="264"/>
        <w:jc w:val="both"/>
      </w:pPr>
      <w:r>
        <w:rPr>
          <w:rFonts w:ascii="Times New Roman" w:hAnsi="Times New Roman"/>
          <w:b w:val="false"/>
          <w:i w:val="false"/>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pPr>
        <w:numPr>
          <w:ilvl w:val="0"/>
          <w:numId w:val="35"/>
        </w:numPr>
        <w:spacing w:before="0" w:after="0" w:line="264"/>
        <w:jc w:val="both"/>
      </w:pPr>
      <w:r>
        <w:rPr>
          <w:rFonts w:ascii="Times New Roman" w:hAnsi="Times New Roman"/>
          <w:b w:val="false"/>
          <w:i w:val="false"/>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pPr>
        <w:numPr>
          <w:ilvl w:val="0"/>
          <w:numId w:val="35"/>
        </w:numPr>
        <w:spacing w:before="0" w:after="0" w:line="264"/>
        <w:jc w:val="both"/>
      </w:pPr>
      <w:r>
        <w:rPr>
          <w:rFonts w:ascii="Times New Roman" w:hAnsi="Times New Roman"/>
          <w:b w:val="false"/>
          <w:i w:val="false"/>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pPr>
        <w:numPr>
          <w:ilvl w:val="0"/>
          <w:numId w:val="35"/>
        </w:numPr>
        <w:spacing w:before="0" w:after="0" w:line="264"/>
        <w:jc w:val="both"/>
      </w:pPr>
      <w:r>
        <w:rPr>
          <w:rFonts w:ascii="Times New Roman" w:hAnsi="Times New Roman"/>
          <w:b w:val="false"/>
          <w:i w:val="false"/>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pPr>
        <w:numPr>
          <w:ilvl w:val="0"/>
          <w:numId w:val="35"/>
        </w:numPr>
        <w:spacing w:before="0" w:after="0" w:line="264"/>
        <w:jc w:val="both"/>
      </w:pPr>
      <w:r>
        <w:rPr>
          <w:rFonts w:ascii="Times New Roman" w:hAnsi="Times New Roman"/>
          <w:b w:val="false"/>
          <w:i w:val="false"/>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pPr>
        <w:numPr>
          <w:ilvl w:val="0"/>
          <w:numId w:val="35"/>
        </w:numPr>
        <w:spacing w:before="0" w:after="0" w:line="264"/>
        <w:jc w:val="both"/>
      </w:pPr>
      <w:r>
        <w:rPr>
          <w:rFonts w:ascii="Times New Roman" w:hAnsi="Times New Roman"/>
          <w:b w:val="false"/>
          <w:i w:val="false"/>
          <w:color w:val="000000"/>
          <w:sz w:val="28"/>
        </w:rPr>
        <w:t>соблюдать правила техники безопасности при работе с лабораторным оборудованием;</w:t>
      </w:r>
    </w:p>
    <w:p>
      <w:pPr>
        <w:numPr>
          <w:ilvl w:val="0"/>
          <w:numId w:val="35"/>
        </w:numPr>
        <w:spacing w:before="0" w:after="0" w:line="264"/>
        <w:jc w:val="both"/>
      </w:pPr>
      <w:r>
        <w:rPr>
          <w:rFonts w:ascii="Times New Roman" w:hAnsi="Times New Roman"/>
          <w:b w:val="false"/>
          <w:i w:val="false"/>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pPr>
        <w:numPr>
          <w:ilvl w:val="0"/>
          <w:numId w:val="35"/>
        </w:numPr>
        <w:spacing w:before="0" w:after="0" w:line="264"/>
        <w:jc w:val="both"/>
      </w:pPr>
      <w:r>
        <w:rPr>
          <w:rFonts w:ascii="Times New Roman" w:hAnsi="Times New Roman"/>
          <w:b w:val="false"/>
          <w:i w:val="false"/>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pPr>
        <w:numPr>
          <w:ilvl w:val="0"/>
          <w:numId w:val="35"/>
        </w:numPr>
        <w:spacing w:before="0" w:after="0" w:line="264"/>
        <w:jc w:val="both"/>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numPr>
          <w:ilvl w:val="0"/>
          <w:numId w:val="35"/>
        </w:numPr>
        <w:spacing w:before="0" w:after="0" w:line="264"/>
        <w:jc w:val="both"/>
      </w:pPr>
      <w:r>
        <w:rPr>
          <w:rFonts w:ascii="Times New Roman" w:hAnsi="Times New Roman"/>
          <w:b w:val="false"/>
          <w:i w:val="false"/>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pPr>
        <w:numPr>
          <w:ilvl w:val="0"/>
          <w:numId w:val="35"/>
        </w:numPr>
        <w:spacing w:before="0" w:after="0" w:line="264"/>
        <w:jc w:val="both"/>
      </w:pPr>
      <w:r>
        <w:rPr>
          <w:rFonts w:ascii="Times New Roman" w:hAnsi="Times New Roman"/>
          <w:b w:val="false"/>
          <w:i w:val="false"/>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numPr>
          <w:ilvl w:val="0"/>
          <w:numId w:val="35"/>
        </w:numPr>
        <w:spacing w:before="0" w:after="0" w:line="264"/>
        <w:jc w:val="both"/>
      </w:pPr>
      <w:r>
        <w:rPr>
          <w:rFonts w:ascii="Times New Roman" w:hAnsi="Times New Roman"/>
          <w:b w:val="false"/>
          <w:i w:val="false"/>
          <w:color w:val="000000"/>
          <w:sz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pPr>
        <w:numPr>
          <w:ilvl w:val="0"/>
          <w:numId w:val="35"/>
        </w:numPr>
        <w:spacing w:before="0" w:after="0" w:line="264"/>
        <w:jc w:val="both"/>
      </w:pPr>
      <w:r>
        <w:rPr>
          <w:rFonts w:ascii="Times New Roman" w:hAnsi="Times New Roman"/>
          <w:b w:val="false"/>
          <w:i w:val="false"/>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8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36"/>
        </w:numPr>
        <w:spacing w:before="0" w:after="0" w:line="264"/>
        <w:jc w:val="both"/>
      </w:pPr>
      <w:r>
        <w:rPr>
          <w:rFonts w:ascii="Times New Roman" w:hAnsi="Times New Roman"/>
          <w:b w:val="false"/>
          <w:i w:val="false"/>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pPr>
        <w:numPr>
          <w:ilvl w:val="0"/>
          <w:numId w:val="36"/>
        </w:numPr>
        <w:spacing w:before="0" w:after="0" w:line="264"/>
        <w:jc w:val="both"/>
      </w:pPr>
      <w:r>
        <w:rPr>
          <w:rFonts w:ascii="Times New Roman" w:hAnsi="Times New Roman"/>
          <w:b w:val="false"/>
          <w:i w:val="false"/>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pPr>
        <w:numPr>
          <w:ilvl w:val="0"/>
          <w:numId w:val="36"/>
        </w:numPr>
        <w:spacing w:before="0" w:after="0" w:line="264"/>
        <w:jc w:val="both"/>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pPr>
        <w:numPr>
          <w:ilvl w:val="0"/>
          <w:numId w:val="36"/>
        </w:numPr>
        <w:spacing w:before="0" w:after="0" w:line="264"/>
        <w:jc w:val="both"/>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numPr>
          <w:ilvl w:val="0"/>
          <w:numId w:val="36"/>
        </w:numPr>
        <w:spacing w:before="0" w:after="0" w:line="264"/>
        <w:jc w:val="both"/>
      </w:pPr>
      <w:r>
        <w:rPr>
          <w:rFonts w:ascii="Times New Roman" w:hAnsi="Times New Roman"/>
          <w:b w:val="false"/>
          <w:i w:val="false"/>
          <w:color w:val="000000"/>
          <w:sz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pPr>
        <w:numPr>
          <w:ilvl w:val="0"/>
          <w:numId w:val="36"/>
        </w:numPr>
        <w:spacing w:before="0" w:after="0" w:line="264"/>
        <w:jc w:val="both"/>
      </w:pPr>
      <w:r>
        <w:rPr>
          <w:rFonts w:ascii="Times New Roman" w:hAnsi="Times New Roman"/>
          <w:b w:val="false"/>
          <w:i w:val="false"/>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pPr>
        <w:numPr>
          <w:ilvl w:val="0"/>
          <w:numId w:val="36"/>
        </w:numPr>
        <w:spacing w:before="0" w:after="0" w:line="264"/>
        <w:jc w:val="both"/>
      </w:pPr>
      <w:r>
        <w:rPr>
          <w:rFonts w:ascii="Times New Roman" w:hAnsi="Times New Roman"/>
          <w:b w:val="false"/>
          <w:i w:val="false"/>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pPr>
        <w:numPr>
          <w:ilvl w:val="0"/>
          <w:numId w:val="36"/>
        </w:numPr>
        <w:spacing w:before="0" w:after="0" w:line="264"/>
        <w:jc w:val="both"/>
      </w:pPr>
      <w:r>
        <w:rPr>
          <w:rFonts w:ascii="Times New Roman" w:hAnsi="Times New Roman"/>
          <w:b w:val="false"/>
          <w:i w:val="false"/>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pPr>
        <w:numPr>
          <w:ilvl w:val="0"/>
          <w:numId w:val="36"/>
        </w:numPr>
        <w:spacing w:before="0" w:after="0" w:line="264"/>
        <w:jc w:val="both"/>
      </w:pPr>
      <w:r>
        <w:rPr>
          <w:rFonts w:ascii="Times New Roman" w:hAnsi="Times New Roman"/>
          <w:b w:val="false"/>
          <w:i w:val="false"/>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pPr>
        <w:numPr>
          <w:ilvl w:val="0"/>
          <w:numId w:val="36"/>
        </w:numPr>
        <w:spacing w:before="0" w:after="0" w:line="264"/>
        <w:jc w:val="both"/>
      </w:pPr>
      <w:r>
        <w:rPr>
          <w:rFonts w:ascii="Times New Roman" w:hAnsi="Times New Roman"/>
          <w:b w:val="false"/>
          <w:i w:val="false"/>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pPr>
        <w:numPr>
          <w:ilvl w:val="0"/>
          <w:numId w:val="36"/>
        </w:numPr>
        <w:spacing w:before="0" w:after="0" w:line="264"/>
        <w:jc w:val="both"/>
      </w:pPr>
      <w:r>
        <w:rPr>
          <w:rFonts w:ascii="Times New Roman" w:hAnsi="Times New Roman"/>
          <w:b w:val="false"/>
          <w:i w:val="false"/>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pPr>
        <w:numPr>
          <w:ilvl w:val="0"/>
          <w:numId w:val="36"/>
        </w:numPr>
        <w:spacing w:before="0" w:after="0" w:line="264"/>
        <w:jc w:val="both"/>
      </w:pPr>
      <w:r>
        <w:rPr>
          <w:rFonts w:ascii="Times New Roman" w:hAnsi="Times New Roman"/>
          <w:b w:val="false"/>
          <w:i w:val="false"/>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pPr>
        <w:numPr>
          <w:ilvl w:val="0"/>
          <w:numId w:val="36"/>
        </w:numPr>
        <w:spacing w:before="0" w:after="0" w:line="264"/>
        <w:jc w:val="both"/>
      </w:pPr>
      <w:r>
        <w:rPr>
          <w:rFonts w:ascii="Times New Roman" w:hAnsi="Times New Roman"/>
          <w:b w:val="false"/>
          <w:i w:val="false"/>
          <w:color w:val="000000"/>
          <w:sz w:val="28"/>
        </w:rPr>
        <w:t>соблюдать правила техники безопасности при работе с лабораторным оборудованием;</w:t>
      </w:r>
    </w:p>
    <w:p>
      <w:pPr>
        <w:numPr>
          <w:ilvl w:val="0"/>
          <w:numId w:val="36"/>
        </w:numPr>
        <w:spacing w:before="0" w:after="0" w:line="264"/>
        <w:jc w:val="both"/>
      </w:pPr>
      <w:r>
        <w:rPr>
          <w:rFonts w:ascii="Times New Roman" w:hAnsi="Times New Roman"/>
          <w:b w:val="false"/>
          <w:i w:val="false"/>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pPr>
        <w:numPr>
          <w:ilvl w:val="0"/>
          <w:numId w:val="36"/>
        </w:numPr>
        <w:spacing w:before="0" w:after="0" w:line="264"/>
        <w:jc w:val="both"/>
      </w:pPr>
      <w:r>
        <w:rPr>
          <w:rFonts w:ascii="Times New Roman" w:hAnsi="Times New Roman"/>
          <w:b w:val="false"/>
          <w:i w:val="false"/>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pPr>
        <w:numPr>
          <w:ilvl w:val="0"/>
          <w:numId w:val="36"/>
        </w:numPr>
        <w:spacing w:before="0" w:after="0" w:line="264"/>
        <w:jc w:val="both"/>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numPr>
          <w:ilvl w:val="0"/>
          <w:numId w:val="36"/>
        </w:numPr>
        <w:spacing w:before="0" w:after="0" w:line="264"/>
        <w:jc w:val="both"/>
      </w:pPr>
      <w:r>
        <w:rPr>
          <w:rFonts w:ascii="Times New Roman" w:hAnsi="Times New Roman"/>
          <w:b w:val="false"/>
          <w:i w:val="false"/>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pPr>
        <w:numPr>
          <w:ilvl w:val="0"/>
          <w:numId w:val="36"/>
        </w:numPr>
        <w:spacing w:before="0" w:after="0" w:line="264"/>
        <w:jc w:val="both"/>
      </w:pPr>
      <w:r>
        <w:rPr>
          <w:rFonts w:ascii="Times New Roman" w:hAnsi="Times New Roman"/>
          <w:b w:val="false"/>
          <w:i w:val="false"/>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numPr>
          <w:ilvl w:val="0"/>
          <w:numId w:val="36"/>
        </w:numPr>
        <w:spacing w:before="0" w:after="0" w:line="264"/>
        <w:jc w:val="both"/>
      </w:pPr>
      <w:r>
        <w:rPr>
          <w:rFonts w:ascii="Times New Roman" w:hAnsi="Times New Roman"/>
          <w:b w:val="false"/>
          <w:i w:val="false"/>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pPr>
        <w:numPr>
          <w:ilvl w:val="0"/>
          <w:numId w:val="36"/>
        </w:numPr>
        <w:spacing w:before="0" w:after="0" w:line="264"/>
        <w:jc w:val="both"/>
      </w:pPr>
      <w:r>
        <w:rPr>
          <w:rFonts w:ascii="Times New Roman" w:hAnsi="Times New Roman"/>
          <w:b w:val="false"/>
          <w:i w:val="false"/>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9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37"/>
        </w:numPr>
        <w:spacing w:before="0" w:after="0" w:line="264"/>
        <w:jc w:val="both"/>
      </w:pPr>
      <w:r>
        <w:rPr>
          <w:rFonts w:ascii="Times New Roman" w:hAnsi="Times New Roman"/>
          <w:b w:val="false"/>
          <w:i w:val="false"/>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pPr>
        <w:numPr>
          <w:ilvl w:val="0"/>
          <w:numId w:val="37"/>
        </w:numPr>
        <w:spacing w:before="0" w:after="0" w:line="264"/>
        <w:jc w:val="both"/>
      </w:pPr>
      <w:r>
        <w:rPr>
          <w:rFonts w:ascii="Times New Roman" w:hAnsi="Times New Roman"/>
          <w:b w:val="false"/>
          <w:i w:val="false"/>
          <w:color w:val="000000"/>
          <w:sz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pPr>
        <w:numPr>
          <w:ilvl w:val="0"/>
          <w:numId w:val="37"/>
        </w:numPr>
        <w:spacing w:before="0" w:after="0" w:line="264"/>
        <w:jc w:val="both"/>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pPr>
        <w:numPr>
          <w:ilvl w:val="0"/>
          <w:numId w:val="37"/>
        </w:numPr>
        <w:spacing w:before="0" w:after="0" w:line="264"/>
        <w:jc w:val="both"/>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numPr>
          <w:ilvl w:val="0"/>
          <w:numId w:val="37"/>
        </w:numPr>
        <w:spacing w:before="0" w:after="0" w:line="264"/>
        <w:jc w:val="both"/>
      </w:pPr>
      <w:r>
        <w:rPr>
          <w:rFonts w:ascii="Times New Roman" w:hAnsi="Times New Roman"/>
          <w:b w:val="false"/>
          <w:i w:val="false"/>
          <w:color w:val="000000"/>
          <w:sz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pPr>
        <w:numPr>
          <w:ilvl w:val="0"/>
          <w:numId w:val="37"/>
        </w:numPr>
        <w:spacing w:before="0" w:after="0" w:line="264"/>
        <w:jc w:val="both"/>
      </w:pPr>
      <w:r>
        <w:rPr>
          <w:rFonts w:ascii="Times New Roman" w:hAnsi="Times New Roman"/>
          <w:b w:val="false"/>
          <w:i w:val="false"/>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pPr>
        <w:numPr>
          <w:ilvl w:val="0"/>
          <w:numId w:val="37"/>
        </w:numPr>
        <w:spacing w:before="0" w:after="0" w:line="264"/>
        <w:jc w:val="both"/>
      </w:pPr>
      <w:r>
        <w:rPr>
          <w:rFonts w:ascii="Times New Roman" w:hAnsi="Times New Roman"/>
          <w:b w:val="false"/>
          <w:i w:val="false"/>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pPr>
        <w:numPr>
          <w:ilvl w:val="0"/>
          <w:numId w:val="37"/>
        </w:numPr>
        <w:spacing w:before="0" w:after="0" w:line="264"/>
        <w:jc w:val="both"/>
      </w:pPr>
      <w:r>
        <w:rPr>
          <w:rFonts w:ascii="Times New Roman" w:hAnsi="Times New Roman"/>
          <w:b w:val="false"/>
          <w:i w:val="false"/>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pPr>
        <w:numPr>
          <w:ilvl w:val="0"/>
          <w:numId w:val="37"/>
        </w:numPr>
        <w:spacing w:before="0" w:after="0" w:line="264"/>
        <w:jc w:val="both"/>
      </w:pPr>
      <w:r>
        <w:rPr>
          <w:rFonts w:ascii="Times New Roman" w:hAnsi="Times New Roman"/>
          <w:b w:val="false"/>
          <w:i w:val="false"/>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pPr>
        <w:numPr>
          <w:ilvl w:val="0"/>
          <w:numId w:val="37"/>
        </w:numPr>
        <w:spacing w:before="0" w:after="0" w:line="264"/>
        <w:jc w:val="both"/>
      </w:pPr>
      <w:r>
        <w:rPr>
          <w:rFonts w:ascii="Times New Roman" w:hAnsi="Times New Roman"/>
          <w:b w:val="false"/>
          <w:i w:val="false"/>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pPr>
        <w:numPr>
          <w:ilvl w:val="0"/>
          <w:numId w:val="37"/>
        </w:numPr>
        <w:spacing w:before="0" w:after="0" w:line="264"/>
        <w:jc w:val="both"/>
      </w:pPr>
      <w:r>
        <w:rPr>
          <w:rFonts w:ascii="Times New Roman" w:hAnsi="Times New Roman"/>
          <w:b w:val="false"/>
          <w:i w:val="false"/>
          <w:color w:val="000000"/>
          <w:sz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numPr>
          <w:ilvl w:val="0"/>
          <w:numId w:val="37"/>
        </w:numPr>
        <w:spacing w:before="0" w:after="0" w:line="264"/>
        <w:jc w:val="both"/>
      </w:pPr>
      <w:r>
        <w:rPr>
          <w:rFonts w:ascii="Times New Roman" w:hAnsi="Times New Roman"/>
          <w:b w:val="false"/>
          <w:i w:val="false"/>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pPr>
        <w:numPr>
          <w:ilvl w:val="0"/>
          <w:numId w:val="37"/>
        </w:numPr>
        <w:spacing w:before="0" w:after="0" w:line="264"/>
        <w:jc w:val="both"/>
      </w:pPr>
      <w:r>
        <w:rPr>
          <w:rFonts w:ascii="Times New Roman" w:hAnsi="Times New Roman"/>
          <w:b w:val="false"/>
          <w:i w:val="false"/>
          <w:color w:val="000000"/>
          <w:sz w:val="28"/>
        </w:rPr>
        <w:t>соблюдать правила техники безопасности при работе с лабораторным оборудованием;</w:t>
      </w:r>
    </w:p>
    <w:p>
      <w:pPr>
        <w:numPr>
          <w:ilvl w:val="0"/>
          <w:numId w:val="37"/>
        </w:numPr>
        <w:spacing w:before="0" w:after="0" w:line="264"/>
        <w:jc w:val="both"/>
      </w:pPr>
      <w:r>
        <w:rPr>
          <w:rFonts w:ascii="Times New Roman" w:hAnsi="Times New Roman"/>
          <w:b w:val="false"/>
          <w:i w:val="false"/>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pPr>
        <w:numPr>
          <w:ilvl w:val="0"/>
          <w:numId w:val="37"/>
        </w:numPr>
        <w:spacing w:before="0" w:after="0" w:line="264"/>
        <w:jc w:val="both"/>
      </w:pPr>
      <w:r>
        <w:rPr>
          <w:rFonts w:ascii="Times New Roman" w:hAnsi="Times New Roman"/>
          <w:b w:val="false"/>
          <w:i w:val="false"/>
          <w:color w:val="000000"/>
          <w:sz w:val="28"/>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pPr>
        <w:numPr>
          <w:ilvl w:val="0"/>
          <w:numId w:val="37"/>
        </w:numPr>
        <w:spacing w:before="0" w:after="0" w:line="264"/>
        <w:jc w:val="both"/>
      </w:pPr>
      <w:r>
        <w:rPr>
          <w:rFonts w:ascii="Times New Roman" w:hAnsi="Times New Roman"/>
          <w:b w:val="false"/>
          <w:i w:val="false"/>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pPr>
        <w:numPr>
          <w:ilvl w:val="0"/>
          <w:numId w:val="37"/>
        </w:numPr>
        <w:spacing w:before="0" w:after="0" w:line="264"/>
        <w:jc w:val="both"/>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numPr>
          <w:ilvl w:val="0"/>
          <w:numId w:val="37"/>
        </w:numPr>
        <w:spacing w:before="0" w:after="0" w:line="264"/>
        <w:jc w:val="both"/>
      </w:pPr>
      <w:r>
        <w:rPr>
          <w:rFonts w:ascii="Times New Roman" w:hAnsi="Times New Roman"/>
          <w:b w:val="false"/>
          <w:i w:val="false"/>
          <w:color w:val="000000"/>
          <w:sz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pPr>
        <w:numPr>
          <w:ilvl w:val="0"/>
          <w:numId w:val="37"/>
        </w:numPr>
        <w:spacing w:before="0" w:after="0" w:line="264"/>
        <w:jc w:val="both"/>
      </w:pPr>
      <w:r>
        <w:rPr>
          <w:rFonts w:ascii="Times New Roman" w:hAnsi="Times New Roman"/>
          <w:b w:val="false"/>
          <w:i w:val="false"/>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numPr>
          <w:ilvl w:val="0"/>
          <w:numId w:val="37"/>
        </w:numPr>
        <w:spacing w:before="0" w:after="0" w:line="264"/>
        <w:jc w:val="both"/>
      </w:pPr>
      <w:r>
        <w:rPr>
          <w:rFonts w:ascii="Times New Roman" w:hAnsi="Times New Roman"/>
          <w:b w:val="false"/>
          <w:i w:val="false"/>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bookmarkStart w:name="block-8325759" w:id="17"/>
    <w:p>
      <w:pPr>
        <w:sectPr>
          <w:pgSz w:w="11906" w:h="16383" w:orient="portrait"/>
        </w:sectPr>
      </w:pPr>
    </w:p>
    <w:bookmarkEnd w:id="17"/>
    <w:bookmarkEnd w:id="14"/>
    <w:bookmarkStart w:name="block-8325763" w:id="1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Физика и её роль в познании окружающего мира</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 наука о природе</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величины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Естественнонаучный метод познания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сведения о строении вещества</w:t>
            </w:r>
          </w:p>
        </w:tc>
      </w:tr>
      <w:tr>
        <w:trPr>
          <w:trHeight w:val="99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https://m.edsoo.ru/7f416194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Движение и взаимодействие частиц вещества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Агрегатные состояния вещества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Движение и взаимодействие тел</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Инерция, масса, плотность</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Виды сил</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Давление твёрдых тел, жидкостей и газов</w:t>
            </w: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Передача давления твёрдыми телами, жидкостями и газами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жидкости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Атмосферное давление</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https://m.edsoo.ru/7f416194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жидкости и газа на погружённое в них тело</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Работа и мощность. Энергия</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механизмы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энергия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55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Тепловые явления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свойства вещества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https://m.edsoo.ru/7f4181ce</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Тепловые процессы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https://m.edsoo.ru/7f4181ce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45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Электрические и магнитные явления</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Электрические заряды. Заряженные тела и их взаимодействие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https://m.edsoo.ru/7f4181ce</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Постоянный электрический ток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https://m.edsoo.ru/7f4181ce</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Магнитные явления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https://m.edsoo.ru/7f4181ce</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Электромагнитная индукция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https://m.edsoo.ru/7f4181ce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14.5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Механические явления</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Механическое движение и способы его описания </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Взаимодействие тел</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сохранения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Механические колебания и волны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колебания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волны. Звук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Электромагнитное поле и электромагнитные волны</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Электромагнитное поле и электромагнитные волны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Световые явления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распространения света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https://m.edsoo.ru/7f41a4a6</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Линзы и оптические приборы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https://m.edsoo.ru/7f41a4a6</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белого света в спектр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Квантовые явления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Испускание и поглощение света атомом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атомного ядра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Ядерные реакции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Повторительно-обобщающий модуль</w:t>
            </w:r>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содержания курса физики за 7-9 класс</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2646" w:type="dxa"/>
            <w:tcBorders/>
            <w:tcMar>
              <w:top w:w="50" w:type="dxa"/>
              <w:left w:w="100" w:type="dxa"/>
            </w:tcMar>
            <w:vAlign w:val="center"/>
          </w:tcPr>
          <w:p>
            <w:pPr>
              <w:jc w:val="left"/>
            </w:pPr>
          </w:p>
        </w:tc>
      </w:tr>
    </w:tbl>
    <w:p>
      <w:pPr>
        <w:sectPr>
          <w:pgSz w:w="16383" w:h="11906" w:orient="landscape"/>
        </w:sectPr>
      </w:pPr>
    </w:p>
    <w:bookmarkStart w:name="block-8325763" w:id="19"/>
    <w:p>
      <w:pPr>
        <w:sectPr>
          <w:pgSz w:w="16383" w:h="11906" w:orient="landscape"/>
        </w:sectPr>
      </w:pPr>
    </w:p>
    <w:bookmarkEnd w:id="19"/>
    <w:bookmarkEnd w:id="18"/>
    <w:bookmarkStart w:name="block-8325764" w:id="20"/>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27"/>
        <w:gridCol w:w="3011"/>
        <w:gridCol w:w="1165"/>
        <w:gridCol w:w="2159"/>
        <w:gridCol w:w="2303"/>
        <w:gridCol w:w="1629"/>
        <w:gridCol w:w="2800"/>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 наука о природе. Явления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30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явления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величины и их измерение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"Измерение температуры при помощи жидкостного термометра и датчика температуры"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научного познания. Описание физических явлений с помощью моделей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https://m.edsoo.ru/ff09f72a</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38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 Опыты, доказывающие дискретное строение вещества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https://m.edsoo.ru/ff09fe0a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Движение частиц вещества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https://m.edsoo.ru/ff0a013e</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«Опыты по наблюдению теплового расширения газов»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Агрегатные состояния вещества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агрегатных состояний воды. Обобщение по разделу «Первоначальные сведения о строении вещества»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https://m.edsoo.ru/ff0a0378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 Равномерное и неравномерное движение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https://m.edsoo.ru/ff0a05c6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Скорость. Единицы скорости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https://m.edsoo.ru/ff0a079c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Расчет пути и времени движения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https://m.edsoo.ru/ff0a0ae4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Инерция. Масса — мера инертности тел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https://m.edsoo.ru/ff0a0c10</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Плотность вещества. Расчет массы и объема тела по его плотности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https://m.edsoo.ru/ff0a0fee</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плотности твёрдого тела»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"Плотность вещества"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https://m.edsoo.ru/ff0a123c</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как характеристика взаимодействия тел. Сила упругости. Закон Гука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22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зависимости растяжения (деформации) пружины от приложенной силы»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[[Явление тяготения. Сила тяжести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Связь между силой тяжести и массой тела. Вес тела. Решение задач по теме "Сила тяжести"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https://m.edsoo.ru/ff0a1778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тяжести на других планетах. Физические характеристики планет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https://m.edsoo.ru/ff0a1502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сил. Динамометр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https://m.edsoo.ru/ff0a18cc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Вес тела. Невесомость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https://m.edsoo.ru/ff0a1778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двух сил, направленных по одной прямой. Равнодействующая сил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https://m.edsoo.ru/ff0a1a70</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"Равнодействующая сил"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трения и её виды. Трение в природе и технике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https://m.edsoo.ru/ff0a1b9c</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https://m.edsoo.ru/ff0a1cc8</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определение равнодействующей силы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21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темам: «Вес тела», «Графическое изображение сил», «Силы», «Равнодействующая сил»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https://m.edsoo.ru/ff0a1de0</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«Механическое движение», «Масса, плотность», «Вес тела», «Графическое изображение сил», «Силы»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Способы уменьшения и увеличения давления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https://m.edsoo.ru/ff0a20a6</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газа. Зависимость давления газа от объёма, температуры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https://m.edsoo.ru/ff0a2376</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давления твёрдыми телами, жидкостями и газами. Закон Паскаля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https://m.edsoo.ru/ff0a25b0</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в жидкости и газе, вызванное действием силы тяжести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https://m.edsoo.ru/ff0a2718</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«Давление в жидкости и газе. Закон Паскаля»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https://m.edsoo.ru/ff0a2826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Сообщающиеся сосуды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https://m.edsoo.ru/ff0a2970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Гидравлический пресс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https://m.edsoo.ru/ff0a3136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Манометры. Поршневой жидкостный насос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Атмосфера Земли и причины её существования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https://m.edsoo.ru/ff0a2b5a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Вес воздуха. Атмосферное давление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https://m.edsoo.ru/ff0a2b5a</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атмосферного давления. Опыт Торричелли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https://m.edsoo.ru/ff0a2da8</w:t>
              </w:r>
            </w:hyperlink>
          </w:p>
        </w:tc>
      </w:tr>
      <w:tr>
        <w:trPr>
          <w:trHeight w:val="148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атмосферного давления от высоты над уровнем моря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https://m.edsoo.ru/ff0a2fc4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Барометр-анероид. Атмосферное давление на различных высотах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https://m.edsoo.ru/ff0a2fc4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 Атмосферное давление"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жидкости и газа на погруженное в них тело. Архимедова сила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https://m.edsoo.ru/ff0a3276</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выталкивающей силы, действующей на тело, погруженное в жидкость»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https://m.edsoo.ru/ff0a33fc</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по теме «Исследование зависимости веса тела в воде от объёма погруженной в жидкость части тела»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https://m.edsoo.ru/ff0a3514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тел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https://m.edsoo.ru/ff0a3a96</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"Конструирование ареометра или конструирование лодки и определение её грузоподъёмности"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темам: «Плавание судов. Воздухоплавание», «Давление твердых тел, жидкостей и газов»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https://m.edsoo.ru/ff0a3654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«Давление твердых тел, жидкостей и газов»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1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работа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https://m.edsoo.ru/ff0a3f82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Мощность. Единицы мощности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https://m.edsoo.ru/ff0a3f82</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"Расчёт мощности, развиваемой при подъёме по лестнице"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механизмы. Рычаг. Равновесие сил на рычаге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Рычаги в технике, быту и природе. Лабораторная работа «Исследование условий равновесия рычага»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https://m.edsoo.ru/ff0a478e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«Условия равновесия рычага»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https://m.edsoo.ru/ff0a48a6</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Коэффициент полезного действия механизма. Лабораторная работа «Измерение КПД наклонной плоскости»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"Работа, мощность, КПД"</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https://m.edsoo.ru/ff0a4c48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энергия. Кинетическая и потенциальная энергия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https://m.edsoo.ru/ff0a4252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механической энергии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https://m.edsoo.ru/ff0a4360</w:t>
              </w:r>
            </w:hyperlink>
          </w:p>
        </w:tc>
      </w:tr>
      <w:tr>
        <w:trPr>
          <w:trHeight w:val="297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3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«Работа и мощность. Энергия»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"Механическое движение"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https://m.edsoo.ru/ff0a4ee6</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"Давление твёрдых тел, жидкостей и газов"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https://m.edsoo.ru/ff0a4ffe</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"Работа. Мощность. Энергия"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положения молекулярно-кинетической теории и их опытные подтверждения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https://m.edsoo.ru/ff0a5256</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и размер атомов и молекул</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твёрдого, жидкого и газообразного состояний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https://m.edsoo.ru/ff0a540e</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Кристаллические и аморфные тела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https://m.edsoo.ru/ff0a5800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Смачивание и капиллярность. Поверхностное натяжение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https://m.edsoo.ru/ff0a5530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Тепловое расширение и сжатие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https://m.edsoo.ru/ff0a5a26</w:t>
              </w:r>
            </w:hyperlink>
          </w:p>
        </w:tc>
      </w:tr>
      <w:tr>
        <w:trPr>
          <w:trHeight w:val="141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Температура. Связь температуры со скоростью теплового движения частиц</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энергия. Способы изменения внутренней энергии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https://m.edsoo.ru/ff0a5c60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теплопередачи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https://m.edsoo.ru/ff0a6412</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"Практическое использование тепловых свойств веществ и материалов в целях энергосбережения"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https://m.edsoo.ru/ff0a65c0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Количество теплоты. Удельная теплоемкость</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https://m.edsoo.ru/ff0a6976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теплового баланса. Теплообмен и тепловое равновесие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https://m.edsoo.ru/ff0a7088</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явления теплообмена при смешивании холодной и горячей воды"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https://m.edsoo.ru/ff0a6a98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Расчет количества теплоты, необходимого для нагревания тела и выделяемого им при охлаждении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удельной теплоемкости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https://m.edsoo.ru/ff0a6bb0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топлива. Удельная теплота сгорания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https://m.edsoo.ru/ff0a7b5a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Плавление и отвердевание кристаллических тел. Удельная теплота плавления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https://m.edsoo.ru/ff0a71d2</w:t>
              </w:r>
            </w:hyperlink>
          </w:p>
        </w:tc>
      </w:tr>
      <w:tr>
        <w:trPr>
          <w:trHeight w:val="18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удельной теплоты плавления льда"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https://m.edsoo.ru/ff0a72fe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Парообразование и конденсация. Испарение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https://m.edsoo.ru/ff0a740c</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Кипение. Удельная теплота парообразования и конденсации. Зависимость температуры кипения от атмосферного давления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https://m.edsoo.ru/ff0a786c</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Влажность воздуха. Лабораторная работа "Определение относительной влажности воздуха"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https://m.edsoo.ru/ff0a7628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определение влажности воздуха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Принципы работы тепловых двигателей̆. Паровая турбина. Двигатель внутреннего сгорания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КПД теплового двигателя. Тепловые двигатели и защита окружающей̆ среды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https://m.edsoo.ru/ff0a7c7c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и превращения энергии в тепловых процессах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"Тепловые явления. Изменение агрегатных состояний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https://m.edsoo.ru/ff0a83f2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"Тепловые явления. Изменение агрегатных состояний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https://m.edsoo.ru/ff0a86ae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Электризация тел. Два рода электрических зарядов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"Электризация тел индукцией и при соприкосновении"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Взаимодействие заряженных тел. Закон Кулона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https://m.edsoo.ru/ff0a87e4</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Электрическое поле. Напряженность электрического поля. Принцип суперпозиции электрических полей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https://m.edsoo.ru/ff0a8a0a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Носители электрических зарядов. Элементарный заряд. Строение атома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Проводники и диэлектрики. Закон сохранения электрического заряда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https://m.edsoo.ru/ff0a8ef6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применение свойств электрических зарядов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https://m.edsoo.ru/ff0a90cc</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Электрический ток, условия его существования. Источники электрического тока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https://m.edsoo.ru/ff0a95a4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Действия электрического тока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https://m.edsoo.ru/ff0a96b2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"Действие электрического поля на проводники и диэлектрики"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Электрический ток в металлах, жидкостях и газах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https://m.edsoo.ru/ff0a9838</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Электрическая цепь и её составные части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тока. Лабораторная работа "Измерение и регулирование силы тока"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https://m.edsoo.ru/ff0a8bd6</w:t>
              </w:r>
            </w:hyperlink>
          </w:p>
        </w:tc>
      </w:tr>
      <w:tr>
        <w:trPr>
          <w:trHeight w:val="208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Электрическое напряжение. Вольтметр. Лабораторная работа "Измерение и регулирование напряжения"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https://m.edsoo.ru/ff0a9e14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Сопротивление проводника. Удельное сопротивление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https://m.edsoo.ru/ff0aa738</w:t>
              </w:r>
            </w:hyperlink>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https://m.edsoo.ru/ff0aa738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силы тока от напряжения. Закон Ома для участка цепи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https://m.edsoo.ru/ff0aa44a</w:t>
              </w:r>
            </w:hyperlink>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https://m.edsoo.ru/ff0aa04e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Последовательное и параллельное соединения проводников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"Проверка правила сложения напряжений при последовательном соединении двух резисторов"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https://m.edsoo.ru/ff0aaa58</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"Проверка правила для силы тока при параллельном соединении резисторов"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https://m.edsoo.ru/ff0aad1e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применение закона Ома для различного соединения проводников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https://m.edsoo.ru/ff0aaf8a</w:t>
              </w:r>
            </w:hyperlink>
          </w:p>
        </w:tc>
      </w:tr>
      <w:tr>
        <w:trPr>
          <w:trHeight w:val="118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 электрического тока. Закон Джоуля-Ленца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https://m.edsoo.ru/ff0ab124</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работы и мощности электрического тока"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https://m.edsoo.ru/ff0ab3e0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Электрические цепи и потребители электрической энергии в быту. Короткое замыкание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https://m.edsoo.ru/ff0ab660</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https://m.edsoo.ru/ff0abd2c</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"Электрические заряды. Заряженные тела и их взаимодействия. Постоянный электрический ток"</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https://m.edsoo.ru/ff0abea8</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Постоянные магниты, их взаимодействие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"Изучение полей постоянных магнитов"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https://m.edsoo.ru/ff0ac3d0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Магнитное поле. Магнитное поле Земли и его значение для жизни на Земле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https://m.edsoo.ru/ff0ac0ba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Опыт Эрстеда. Магнитное поле электрического тока Магнитное поле катушки с током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https://m.edsoo.ru/ff0ac1d2</w:t>
              </w:r>
            </w:hyperlink>
          </w:p>
        </w:tc>
      </w:tr>
      <w:tr>
        <w:trPr>
          <w:trHeight w:val="28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электромагнитов в технике. Лабораторная работа "Изучение действия магнитного поля на проводник с током"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https://m.edsoo.ru/ff0ac74a</w:t>
              </w:r>
            </w:hyperlink>
          </w:p>
        </w:tc>
      </w:tr>
      <w:tr>
        <w:trPr>
          <w:trHeight w:val="324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https://m.edsoo.ru/ff0ac86c</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Опыты Фарадея. Закон электромагнитной индукции. Правило Ленца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Электрогенератор. Способы получения электрической̆ энергии. Электростанции на возобновляемых источниках энергии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"Электрические и магнитные явления"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"Электрические и магнитные явления"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https://m.edsoo.ru/ff0acb14</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"Тепловые явления"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https://m.edsoo.ru/ff0acc5e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"Постоянный электрический ток"</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https://m.edsoo.ru/ff0acdc6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"Магнитные явления"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34"/>
        <w:gridCol w:w="3200"/>
        <w:gridCol w:w="1110"/>
        <w:gridCol w:w="2095"/>
        <w:gridCol w:w="2242"/>
        <w:gridCol w:w="1578"/>
        <w:gridCol w:w="2735"/>
      </w:tblGrid>
      <w:tr>
        <w:trPr>
          <w:trHeight w:val="300" w:hRule="atLeast"/>
          <w:trHeight w:val="144" w:hRule="atLeast"/>
        </w:trPr>
        <w:tc>
          <w:tcPr>
            <w:tcW w:w="44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86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 Материальная точка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отсчета. Относительность механического движения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https://m.edsoo.ru/ff0ad474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Равномерное прямолинейное движение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https://m.edsoo.ru/ff0ad19a</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Неравномерное прямолинейное движение. Средняя и мгновенная скорость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Прямолинейное равноускоренное движение. Ускорение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https://m.edsoo.ru/ff0ad8d4</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Скорость прямолинейного равноускоренного движения. График скорости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ускорения тела при равноускоренном движении по наклонной плоскости"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https://m.edsoo.ru/ff0adb18</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Свободное падение тел. Опыты Галилея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Равномерное движение по окружности. Период и частота обращения. Линейная и угловая скорости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https://m.edsoo.ru/ff0ae176</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Центростремительное ускорение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закон Ньютона. Вектор силы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https://m.edsoo.ru/ff0ae612</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Второй закон Ньютона. Равнодействующая сила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https://m.edsoo.ru/ff0ae72a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Третий закон Ньютона. Суперпозиция сил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https://m.edsoo.ru/ff0ae982</w:t>
              </w:r>
            </w:hyperlink>
          </w:p>
        </w:tc>
      </w:tr>
      <w:tr>
        <w:trPr>
          <w:trHeight w:val="13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применение законов Ньютона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https://m.edsoo.ru/ff0aeb6c</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упругости. Закон Гука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https://m.edsoo.ru/ff0aeca2</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«Сила упругости»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жесткости пружины»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https://m.edsoo.ru/ff0aee28</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трения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https://m.edsoo.ru/ff0af738</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«Сила трения»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https://m.edsoo.ru/ff0afa26</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коэффициента трения скольжения"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https://m.edsoo.ru/ff0af8be</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"Законы Ньютона. Сила упругости. Сила трения"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https://m.edsoo.ru/ff0afb8e</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тяжести и закон всемирного тяготения. Ускорение свободного падения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https://m.edsoo.ru/ff0af044</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"Движение тел вокруг гравитационного центра (Солнечная система). Галактики"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"Сила тяжести и закон всемирного тяготения"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https://m.edsoo.ru/ff0af5f8</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космическая скорость. Невесомость и перегрузки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https://m.edsoo.ru/ff0af33c</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Равновесие материальной̆ точки. Абсолютно твёрдое тело. Равновесие твёрдого тела с закреплённой̆ осью вращения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https://m.edsoo.ru/ff0afe36</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Момент силы. Центр тяжести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1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"Момент силы. Центр тяжести"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https://m.edsoo.ru/ff0b02b4</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"Механическое движение. Взаимодействие тел"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https://m.edsoo.ru/ff0b0408</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"Механическое движение. Взаимодействие тел"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https://m.edsoo.ru/ff0b06ec</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Импульс тела. Импульс силы. Закон сохранения импульса. Упругое и неупругое взаимодействие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https://m.edsoo.ru/ff0b07fa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"Закон сохранения импульса"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https://m.edsoo.ru/ff0b096c</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"Реактивное движение в природе и технике"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работа и мощность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https://m.edsoo.ru/ff0b0a84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силы тяжести, силы упругости и силы трения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https://m.edsoo.ru/ff0b0db8</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работы силы трения при равномерном движении тела по горизонтальной поверхности»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Связь энергии и работы. Потенциальная энергия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Кинетическая энергия. Теорема о кинетической энергии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https://m.edsoo.ru/ff0b0c32</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энергии в механике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закона сохранения энергии»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https://m.edsoo.ru/ff0b12fe</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Колебательное движение и его характеристики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https://m.edsoo.ru/ff0b1858</w:t>
              </w:r>
            </w:hyperlink>
          </w:p>
        </w:tc>
      </w:tr>
      <w:tr>
        <w:trPr>
          <w:trHeight w:val="11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Затухающие колебания. Вынужденные колебания. Резонанс</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https://m.edsoo.ru/ff0b20f0</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Математический и пружинный маятники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«Зависимость периода колебаний от жесткости пружины и массы груза»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https://m.edsoo.ru/ff0b197a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Превращение энергии при механических колебаниях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частоты и периода колебаний пружинного маятника»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https://m.edsoo.ru/ff0b1aec</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«Проверка независимости периода колебаний груза, подвешенного к нити, от массы груза»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https://m.edsoo.ru/ff0b197a</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волны. Свойства механических волн. Продольные и поперечные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https://m.edsoo.ru/ff0b21fe</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"Механические волны в твёрдом теле. Сейсмические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 Распространение и отражение звука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"Наблюдение зависимости высоты звука от частоты"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Громкость звука и высота тона. Акустический резонанс</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"Ультразвук и инфразвук в природе и технике"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https://m.edsoo.ru/ff0b23ca</w:t>
              </w:r>
            </w:hyperlink>
          </w:p>
        </w:tc>
      </w:tr>
      <w:tr>
        <w:trPr>
          <w:trHeight w:val="208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"Законы сохранения. Механические колебания и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https://m.edsoo.ru/ff0b25f0</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"Законы сохранения. Механические колебания и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Электромагнитное поле. Электромагнитные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https://m.edsoo.ru/ff0b2abe</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электромагнитных волн</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"Шкала электромагнитных волн. Использование электромагнитных волн для сотовой связи"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https://m.edsoo.ru/ff0b2fe6</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"Изучение свойств электромагнитных волн с помощью мобильного телефона"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https://m.edsoo.ru/ff0b2c6c</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определение частоты и длины электромагнитной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Электромагнитная природа света. Скорость света. Волновые свойства света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https://m.edsoo.ru/ff0b31d0</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Источники света. Прямолинейное распространение света. Затмения Солнца и Луны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https://m.edsoo.ru/ff0b3658</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отражения света. Зеркала. Решение задач на применение закона отражения света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https://m.edsoo.ru/ff0b38c4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Преломление света. Закон преломления света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https://m.edsoo.ru/ff0b3aea</w:t>
              </w:r>
            </w:hyperlink>
          </w:p>
        </w:tc>
      </w:tr>
      <w:tr>
        <w:trPr>
          <w:trHeight w:val="21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Полное внутреннее отражение света. Использование полного внутреннего отражения в оптических световодах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https://m.edsoo.ru/ff0b3c5c</w:t>
              </w:r>
            </w:hyperlink>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угла преломления светового луча от угла падения на границе "воздух-стекло""</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"Использование полного внутреннего отражения: световоды, оптиковолоконная связь"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Линзы. Оптическая сила линзы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https://m.edsoo.ru/ff0b3f2c</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изображений в линзах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https://m.edsoo.ru/ff0b444a</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фокусного расстояния и оптической силы собирающей линзы"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https://m.edsoo.ru/ff0b4206</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"Оптические линзовые приборы"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https://m.edsoo.ru/ff0c0a7e</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Глаз как оптическая система. Зрение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https://m.edsoo.ru/ff0b4684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"Дефекты зрения. Как сохранить зрение"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белого света в спектр. Опыты Ньютона. Сложение спектральных цветов. Дисперсия света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https://m.edsoo.ru/ff0c0f4c</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https://m.edsoo.ru/ff0c0e2a</w:t>
              </w:r>
            </w:hyperlink>
          </w:p>
        </w:tc>
      </w:tr>
      <w:tr>
        <w:trPr>
          <w:trHeight w:val="16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Урок-практикум "Волновые свойства света: дисперсия, интерференция и дифракция"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Опыты Резерфорда и планетарная модель атома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https://m.edsoo.ru/ff0c12a8</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Постулаты Бора. Модель атома Бора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Испускание и поглощение света атомом. Кванты. Линейчатые спектры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https://m.edsoo.ru/ff0c144c</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Урок-практикум "Наблюдение спектров испускания"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https://m.edsoo.ru/ff0c1550</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Радиоактивность и её виды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https://m.edsoo.ru/ff0c1672</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атомного ядра. Нуклонная модель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https://m.edsoo.ru/ff0c18ac</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Радиоактивные превращения. Изотопы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https://m.edsoo.ru/ff0c1a14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"Радиоактивные превращения"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https://m.edsoo.ru/ff0c1b4a</w:t>
              </w:r>
            </w:hyperlink>
          </w:p>
        </w:tc>
      </w:tr>
      <w:tr>
        <w:trPr>
          <w:trHeight w:val="30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 полураспада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"Радиоактивные излучения в природе, медицине, технике"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https://m.edsoo.ru/ff0c2126</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Ядерные реакции. Законы сохранения зарядового и массового чисел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https://m.edsoo.ru/ff0c1c58</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связи атомных ядер. Связь массы и энергии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https://m.edsoo.ru/ff0c1d7a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"Ядерные реакции"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Реакции синтеза и деления ядер. Источники энергии Солнца и звёзд</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https://m.edsoo.ru/ff0c1e88</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"Ядерная энергетика. Действия радиоактивных излучений на живые организмы"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37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"Электромагнитное поле. Электромагнитные волны. Квантовые явления"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https://m.edsoo.ru/ff0c223e</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"Электромагнитное поле. Электромагнитные волны. Квантовые явления"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Лабораторные работы по курсу "Взаимодействие тел"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https://m.edsoo.ru/ff0c245a</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Решение расчетных и качественных задач по теме "Тепловые процессы"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https://m.edsoo.ru/ff0c2572</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Решение расчетных и качественных задач по теме "КПД тепловых двигателей"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https://m.edsoo.ru/ff0c2a22</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Решение расчетных и качественных задач по теме "КПД электроустановок"</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https://m.edsoo.ru/ff0c2b30</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Лабораторные работы по курсу "Световые явления"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https://m.edsoo.ru/ff0c2c52</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Работа с текстами по теме "Законы сохранения в механике"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https://m.edsoo.ru/ff0c2d6a</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Работа с текстами по теме "Колебания и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https://m.edsoo.ru/ff0c2e82</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Работа с текстами по теме "Световые явления"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https://m.edsoo.ru/ff0c3044</w:t>
              </w:r>
            </w:hyperlink>
          </w:p>
        </w:tc>
      </w:tr>
      <w:tr>
        <w:trPr>
          <w:trHeight w:val="16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Работа с текстами по теме "Квантовая и ядерная физика"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8325764" w:id="21"/>
    <w:p>
      <w:pPr>
        <w:sectPr>
          <w:pgSz w:w="16383" w:h="11906" w:orient="landscape"/>
        </w:sectPr>
      </w:pPr>
    </w:p>
    <w:bookmarkEnd w:id="21"/>
    <w:bookmarkEnd w:id="20"/>
    <w:bookmarkStart w:name="block-8325765" w:id="22"/>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5e1a49e1-ad56-46a9-9903-1302f784ec56" w:id="23"/>
      <w:r>
        <w:rPr>
          <w:rFonts w:ascii="Times New Roman" w:hAnsi="Times New Roman"/>
          <w:b w:val="false"/>
          <w:i w:val="false"/>
          <w:color w:val="000000"/>
          <w:sz w:val="28"/>
        </w:rPr>
        <w:t>• Физика, 7 класс/ Белага В.В., Ломаченков И.А., Панебратцев Ю.А., Акционерное общество «Издательство «Просвещение»</w:t>
      </w:r>
      <w:bookmarkEnd w:id="23"/>
      <w:r>
        <w:rPr>
          <w:sz w:val="28"/>
        </w:rPr>
        <w:br/>
      </w:r>
      <w:bookmarkStart w:name="5e1a49e1-ad56-46a9-9903-1302f784ec56" w:id="24"/>
      <w:r>
        <w:rPr>
          <w:rFonts w:ascii="Times New Roman" w:hAnsi="Times New Roman"/>
          <w:b w:val="false"/>
          <w:i w:val="false"/>
          <w:color w:val="000000"/>
          <w:sz w:val="28"/>
        </w:rPr>
        <w:t xml:space="preserve"> • Физика, 8 класс/ Кабардин О.Ф., Акционерное общество «Издательство «Просвещение»</w:t>
      </w:r>
      <w:bookmarkEnd w:id="24"/>
      <w:r>
        <w:rPr>
          <w:sz w:val="28"/>
        </w:rPr>
        <w:br/>
      </w:r>
      <w:bookmarkStart w:name="5e1a49e1-ad56-46a9-9903-1302f784ec56" w:id="25"/>
      <w:r>
        <w:rPr>
          <w:rFonts w:ascii="Times New Roman" w:hAnsi="Times New Roman"/>
          <w:b w:val="false"/>
          <w:i w:val="false"/>
          <w:color w:val="000000"/>
          <w:sz w:val="28"/>
        </w:rPr>
        <w:t xml:space="preserve"> • Физика, 9 класс/ Кабардин О.Ф., Акционерное общество «Издательство «Просвещение»</w:t>
      </w:r>
      <w:bookmarkEnd w:id="2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b559c98e-0222-4eef-837c-ad1af32bc291" w:id="26"/>
      <w:r>
        <w:rPr>
          <w:rFonts w:ascii="Times New Roman" w:hAnsi="Times New Roman"/>
          <w:b w:val="false"/>
          <w:i w:val="false"/>
          <w:color w:val="000000"/>
          <w:sz w:val="28"/>
        </w:rPr>
        <w:t>Задачник. 7 класс Артеменков Д.А Ломаченков И.А</w:t>
      </w:r>
      <w:bookmarkEnd w:id="26"/>
      <w:r>
        <w:rPr>
          <w:sz w:val="28"/>
        </w:rPr>
        <w:br/>
      </w:r>
      <w:bookmarkStart w:name="b559c98e-0222-4eef-837c-ad1af32bc291" w:id="27"/>
      <w:r>
        <w:rPr>
          <w:rFonts w:ascii="Times New Roman" w:hAnsi="Times New Roman"/>
          <w:b w:val="false"/>
          <w:i w:val="false"/>
          <w:color w:val="000000"/>
          <w:sz w:val="28"/>
        </w:rPr>
        <w:t xml:space="preserve"> Контрольные и самостоят. работы по физике 8 кл Громцева О.И</w:t>
      </w:r>
      <w:bookmarkEnd w:id="27"/>
      <w:r>
        <w:rPr>
          <w:sz w:val="28"/>
        </w:rPr>
        <w:br/>
      </w:r>
      <w:bookmarkStart w:name="b559c98e-0222-4eef-837c-ad1af32bc291" w:id="28"/>
      <w:r>
        <w:rPr>
          <w:rFonts w:ascii="Times New Roman" w:hAnsi="Times New Roman"/>
          <w:b w:val="false"/>
          <w:i w:val="false"/>
          <w:color w:val="000000"/>
          <w:sz w:val="28"/>
        </w:rPr>
        <w:t xml:space="preserve"> Библиотека ЦОК https://m.edsoo.ru</w:t>
      </w:r>
      <w:bookmarkEnd w:id="28"/>
      <w:r>
        <w:rPr>
          <w:sz w:val="28"/>
        </w:rPr>
        <w:br/>
      </w:r>
      <w:bookmarkStart w:name="b559c98e-0222-4eef-837c-ad1af32bc291" w:id="29"/>
      <w:r>
        <w:rPr>
          <w:rFonts w:ascii="Times New Roman" w:hAnsi="Times New Roman"/>
          <w:b w:val="false"/>
          <w:i w:val="false"/>
          <w:color w:val="000000"/>
          <w:sz w:val="28"/>
        </w:rPr>
        <w:t xml:space="preserve"> urok.apkpro.ru</w:t>
      </w:r>
      <w:bookmarkEnd w:id="2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20a87c29-4c57-40a6-9974-267fce90c3ae" w:id="30"/>
      <w:r>
        <w:rPr>
          <w:rFonts w:ascii="Times New Roman" w:hAnsi="Times New Roman"/>
          <w:b w:val="false"/>
          <w:i w:val="false"/>
          <w:color w:val="000000"/>
          <w:sz w:val="28"/>
        </w:rPr>
        <w:t>Федеральный портал "Российское образование" http:edu.ru</w:t>
      </w:r>
      <w:bookmarkEnd w:id="30"/>
      <w:r>
        <w:rPr>
          <w:sz w:val="28"/>
        </w:rPr>
        <w:br/>
      </w:r>
      <w:bookmarkStart w:name="20a87c29-4c57-40a6-9974-267fce90c3ae" w:id="31"/>
      <w:r>
        <w:rPr>
          <w:rFonts w:ascii="Times New Roman" w:hAnsi="Times New Roman"/>
          <w:b w:val="false"/>
          <w:i w:val="false"/>
          <w:color w:val="000000"/>
          <w:sz w:val="28"/>
        </w:rPr>
        <w:t xml:space="preserve"> Официально информированный портал Единого Государственного экзамена http:www.ege.ru</w:t>
      </w:r>
      <w:bookmarkEnd w:id="31"/>
      <w:r>
        <w:rPr>
          <w:sz w:val="28"/>
        </w:rPr>
        <w:br/>
      </w:r>
      <w:bookmarkStart w:name="20a87c29-4c57-40a6-9974-267fce90c3ae" w:id="32"/>
      <w:r>
        <w:rPr>
          <w:rFonts w:ascii="Times New Roman" w:hAnsi="Times New Roman"/>
          <w:b w:val="false"/>
          <w:i w:val="false"/>
          <w:color w:val="000000"/>
          <w:sz w:val="28"/>
        </w:rPr>
        <w:t xml:space="preserve"> Федеральный институт педагогических измерений www.fipi.ru</w:t>
      </w:r>
      <w:bookmarkEnd w:id="32"/>
      <w:r>
        <w:rPr>
          <w:sz w:val="28"/>
        </w:rPr>
        <w:br/>
      </w:r>
      <w:bookmarkStart w:name="20a87c29-4c57-40a6-9974-267fce90c3ae" w:id="33"/>
      <w:r>
        <w:rPr>
          <w:rFonts w:ascii="Times New Roman" w:hAnsi="Times New Roman"/>
          <w:b w:val="false"/>
          <w:i w:val="false"/>
          <w:color w:val="000000"/>
          <w:sz w:val="28"/>
        </w:rPr>
        <w:t xml:space="preserve"> reshu-ege-oge.com oge_fizika</w:t>
      </w:r>
      <w:bookmarkEnd w:id="33"/>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8325765" w:id="34"/>
    <w:p>
      <w:pPr>
        <w:sectPr>
          <w:pgSz w:w="11906" w:h="16383" w:orient="portrait"/>
        </w:sectPr>
      </w:pPr>
    </w:p>
    <w:bookmarkEnd w:id="34"/>
    <w:bookmarkEnd w:id="22"/>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164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abstractNum w:abstractNumId="4">
    <w:multiLevelType w:val="multilevel"/>
    <w:lvl w:ilvl="0">
      <w:start w:val="1"/>
      <w:numFmt w:val="decimal"/>
      <w:lvlText w:val="%1."/>
      <w:lvlJc w:val="left"/>
      <w:pPr>
        <w:ind w:left="960" w:hanging="360"/>
      </w:pPr>
    </w:lvl>
  </w:abstractNum>
  <w:abstractNum w:abstractNumId="5">
    <w:multiLevelType w:val="multilevel"/>
    <w:lvl w:ilvl="0">
      <w:start w:val="1"/>
      <w:numFmt w:val="decimal"/>
      <w:lvlText w:val="%1."/>
      <w:lvlJc w:val="left"/>
      <w:pPr>
        <w:ind w:left="960" w:hanging="360"/>
      </w:pPr>
    </w:lvl>
  </w:abstractNum>
  <w:abstractNum w:abstractNumId="6">
    <w:multiLevelType w:val="multilevel"/>
    <w:lvl w:ilvl="0">
      <w:start w:val="1"/>
      <w:numFmt w:val="decimal"/>
      <w:lvlText w:val="%1."/>
      <w:lvlJc w:val="left"/>
      <w:pPr>
        <w:ind w:left="960" w:hanging="360"/>
      </w:pPr>
    </w:lvl>
  </w:abstractNum>
  <w:abstractNum w:abstractNumId="7">
    <w:multiLevelType w:val="multilevel"/>
    <w:lvl w:ilvl="0">
      <w:start w:val="1"/>
      <w:numFmt w:val="decimal"/>
      <w:lvlText w:val="%1."/>
      <w:lvlJc w:val="left"/>
      <w:pPr>
        <w:ind w:left="960" w:hanging="360"/>
      </w:pPr>
    </w:lvl>
  </w:abstractNum>
  <w:abstractNum w:abstractNumId="8">
    <w:multiLevelType w:val="multilevel"/>
    <w:lvl w:ilvl="0">
      <w:start w:val="1"/>
      <w:numFmt w:val="decimal"/>
      <w:lvlText w:val="%1."/>
      <w:lvlJc w:val="left"/>
      <w:pPr>
        <w:ind w:left="960" w:hanging="360"/>
      </w:pPr>
    </w:lvl>
  </w:abstractNum>
  <w:abstractNum w:abstractNumId="9">
    <w:multiLevelType w:val="multilevel"/>
    <w:lvl w:ilvl="0">
      <w:start w:val="1"/>
      <w:numFmt w:val="decimal"/>
      <w:lvlText w:val="%1."/>
      <w:lvlJc w:val="left"/>
      <w:pPr>
        <w:ind w:left="960" w:hanging="360"/>
      </w:pPr>
    </w:lvl>
  </w:abstractNum>
  <w:abstractNum w:abstractNumId="10">
    <w:multiLevelType w:val="multilevel"/>
    <w:lvl w:ilvl="0">
      <w:start w:val="1"/>
      <w:numFmt w:val="decimal"/>
      <w:lvlText w:val="%1."/>
      <w:lvlJc w:val="left"/>
      <w:pPr>
        <w:ind w:left="960" w:hanging="360"/>
      </w:pPr>
    </w:lvl>
  </w:abstractNum>
  <w:abstractNum w:abstractNumId="11">
    <w:multiLevelType w:val="multilevel"/>
    <w:lvl w:ilvl="0">
      <w:start w:val="1"/>
      <w:numFmt w:val="decimal"/>
      <w:lvlText w:val="%1."/>
      <w:lvlJc w:val="left"/>
      <w:pPr>
        <w:ind w:left="960" w:hanging="360"/>
      </w:pPr>
    </w:lvl>
  </w:abstractNum>
  <w:abstractNum w:abstractNumId="12">
    <w:multiLevelType w:val="multilevel"/>
    <w:lvl w:ilvl="0">
      <w:start w:val="1"/>
      <w:numFmt w:val="decimal"/>
      <w:lvlText w:val="%1."/>
      <w:lvlJc w:val="left"/>
      <w:pPr>
        <w:ind w:left="960" w:hanging="360"/>
      </w:pPr>
    </w:lvl>
  </w:abstractNum>
  <w:abstractNum w:abstractNumId="13">
    <w:multiLevelType w:val="multilevel"/>
    <w:lvl w:ilvl="0">
      <w:start w:val="1"/>
      <w:numFmt w:val="decimal"/>
      <w:lvlText w:val="%1."/>
      <w:lvlJc w:val="left"/>
      <w:pPr>
        <w:ind w:left="960" w:hanging="360"/>
      </w:pPr>
    </w:lvl>
  </w:abstractNum>
  <w:abstractNum w:abstractNumId="14">
    <w:multiLevelType w:val="multilevel"/>
    <w:lvl w:ilvl="0">
      <w:start w:val="1"/>
      <w:numFmt w:val="decimal"/>
      <w:lvlText w:val="%1."/>
      <w:lvlJc w:val="left"/>
      <w:pPr>
        <w:ind w:left="960" w:hanging="360"/>
      </w:pPr>
    </w:lvl>
  </w:abstractNum>
  <w:abstractNum w:abstractNumId="15">
    <w:multiLevelType w:val="multilevel"/>
    <w:lvl w:ilvl="0">
      <w:start w:val="1"/>
      <w:numFmt w:val="decimal"/>
      <w:lvlText w:val="%1."/>
      <w:lvlJc w:val="left"/>
      <w:pPr>
        <w:ind w:left="960" w:hanging="360"/>
      </w:pPr>
    </w:lvl>
  </w:abstractNum>
  <w:abstractNum w:abstractNumId="16">
    <w:multiLevelType w:val="multilevel"/>
    <w:lvl w:ilvl="0">
      <w:start w:val="1"/>
      <w:numFmt w:val="decimal"/>
      <w:lvlText w:val="%1."/>
      <w:lvlJc w:val="left"/>
      <w:pPr>
        <w:ind w:left="960" w:hanging="360"/>
      </w:pPr>
    </w:lvl>
  </w:abstractNum>
  <w:abstractNum w:abstractNumId="17">
    <w:multiLevelType w:val="multilevel"/>
    <w:lvl w:ilvl="0">
      <w:start w:val="1"/>
      <w:numFmt w:val="decimal"/>
      <w:lvlText w:val="%1."/>
      <w:lvlJc w:val="left"/>
      <w:pPr>
        <w:ind w:left="960" w:hanging="360"/>
      </w:pPr>
    </w:lvl>
  </w:abstractNum>
  <w:abstractNum w:abstractNumId="18">
    <w:multiLevelType w:val="multilevel"/>
    <w:lvl w:ilvl="0">
      <w:start w:val="1"/>
      <w:numFmt w:val="decimal"/>
      <w:lvlText w:val="%1."/>
      <w:lvlJc w:val="left"/>
      <w:pPr>
        <w:ind w:left="960" w:hanging="360"/>
      </w:pPr>
    </w:lvl>
  </w:abstractNum>
  <w:abstractNum w:abstractNumId="19">
    <w:multiLevelType w:val="multilevel"/>
    <w:lvl w:ilvl="0">
      <w:start w:val="1"/>
      <w:numFmt w:val="decimal"/>
      <w:lvlText w:val="%1."/>
      <w:lvlJc w:val="left"/>
      <w:pPr>
        <w:ind w:left="960" w:hanging="360"/>
      </w:pPr>
    </w:lvl>
  </w:abstractNum>
  <w:abstractNum w:abstractNumId="20">
    <w:multiLevelType w:val="multilevel"/>
    <w:lvl w:ilvl="0">
      <w:start w:val="1"/>
      <w:numFmt w:val="decimal"/>
      <w:lvlText w:val="%1."/>
      <w:lvlJc w:val="left"/>
      <w:pPr>
        <w:ind w:left="960" w:hanging="360"/>
      </w:pPr>
    </w:lvl>
  </w:abstractNum>
  <w:abstractNum w:abstractNumId="21">
    <w:multiLevelType w:val="multilevel"/>
    <w:lvl w:ilvl="0">
      <w:start w:val="1"/>
      <w:numFmt w:val="decimal"/>
      <w:lvlText w:val="%1."/>
      <w:lvlJc w:val="left"/>
      <w:pPr>
        <w:ind w:left="960" w:hanging="360"/>
      </w:pPr>
    </w:lvl>
  </w:abstractNum>
  <w:abstractNum w:abstractNumId="22">
    <w:multiLevelType w:val="multilevel"/>
    <w:lvl w:ilvl="0">
      <w:start w:val="1"/>
      <w:numFmt w:val="decimal"/>
      <w:lvlText w:val="%1."/>
      <w:lvlJc w:val="left"/>
      <w:pPr>
        <w:ind w:left="960" w:hanging="360"/>
      </w:pPr>
    </w:lvl>
  </w:abstractNum>
  <w:abstractNum w:abstractNumId="23">
    <w:multiLevelType w:val="multilevel"/>
    <w:lvl w:ilvl="0">
      <w:start w:val="1"/>
      <w:numFmt w:val="decimal"/>
      <w:lvlText w:val="%1."/>
      <w:lvlJc w:val="left"/>
      <w:pPr>
        <w:ind w:left="960" w:hanging="360"/>
      </w:pPr>
    </w:lvl>
  </w:abstractNum>
  <w:abstractNum w:abstractNumId="24">
    <w:multiLevelType w:val="multilevel"/>
    <w:lvl w:ilvl="0">
      <w:start w:val="1"/>
      <w:numFmt w:val="decimal"/>
      <w:lvlText w:val="%1."/>
      <w:lvlJc w:val="left"/>
      <w:pPr>
        <w:ind w:left="960" w:hanging="360"/>
      </w:pPr>
    </w:lvl>
  </w:abstractNum>
  <w:abstractNum w:abstractNumId="25">
    <w:multiLevelType w:val="multilevel"/>
    <w:lvl w:ilvl="0">
      <w:start w:val="1"/>
      <w:numFmt w:val="decimal"/>
      <w:lvlText w:val="%1."/>
      <w:lvlJc w:val="left"/>
      <w:pPr>
        <w:ind w:left="960" w:hanging="360"/>
      </w:pPr>
    </w:lvl>
  </w:abstractNum>
  <w:abstractNum w:abstractNumId="26">
    <w:multiLevelType w:val="multilevel"/>
    <w:lvl w:ilvl="0">
      <w:start w:val="1"/>
      <w:numFmt w:val="decimal"/>
      <w:lvlText w:val="%1."/>
      <w:lvlJc w:val="left"/>
      <w:pPr>
        <w:ind w:left="960" w:hanging="360"/>
      </w:pPr>
    </w:lvl>
  </w:abstractNum>
  <w:abstractNum w:abstractNumId="27">
    <w:multiLevelType w:val="multilevel"/>
    <w:lvl w:ilvl="0">
      <w:start w:val="1"/>
      <w:numFmt w:val="decimal"/>
      <w:lvlText w:val="%1."/>
      <w:lvlJc w:val="left"/>
      <w:pPr>
        <w:ind w:left="960" w:hanging="360"/>
      </w:pPr>
    </w:lvl>
  </w:abstractNum>
  <w:abstractNum w:abstractNumId="28">
    <w:multiLevelType w:val="multilevel"/>
    <w:lvl w:ilvl="0">
      <w:start w:val="1"/>
      <w:numFmt w:val="bullet"/>
      <w:lvlText w:val=""/>
      <w:lvlJc w:val="left"/>
      <w:pPr>
        <w:ind w:left="400" w:hanging="360"/>
      </w:pPr>
      <w:rPr>
        <w:rFonts w:hint="default" w:ascii="Symbol" w:hAnsi="Symbol"/>
      </w:rPr>
    </w:lvl>
  </w:abstractNum>
  <w:abstractNum w:abstractNumId="29">
    <w:multiLevelType w:val="multilevel"/>
    <w:lvl w:ilvl="0">
      <w:start w:val="1"/>
      <w:numFmt w:val="bullet"/>
      <w:lvlText w:val=""/>
      <w:lvlJc w:val="left"/>
      <w:pPr>
        <w:ind w:left="927" w:hanging="360"/>
      </w:pPr>
      <w:rPr>
        <w:rFonts w:hint="default" w:ascii="Symbol" w:hAnsi="Symbol"/>
      </w:rPr>
    </w:lvl>
  </w:abstractNum>
  <w:abstractNum w:abstractNumId="30">
    <w:multiLevelType w:val="multilevel"/>
    <w:lvl w:ilvl="0">
      <w:start w:val="1"/>
      <w:numFmt w:val="bullet"/>
      <w:lvlText w:val=""/>
      <w:lvlJc w:val="left"/>
      <w:pPr>
        <w:ind w:left="927" w:hanging="360"/>
      </w:pPr>
      <w:rPr>
        <w:rFonts w:hint="default" w:ascii="Symbol" w:hAnsi="Symbol"/>
      </w:rPr>
    </w:lvl>
  </w:abstractNum>
  <w:abstractNum w:abstractNumId="31">
    <w:multiLevelType w:val="multilevel"/>
    <w:lvl w:ilvl="0">
      <w:start w:val="1"/>
      <w:numFmt w:val="bullet"/>
      <w:lvlText w:val=""/>
      <w:lvlJc w:val="left"/>
      <w:pPr>
        <w:ind w:left="927" w:hanging="360"/>
      </w:pPr>
      <w:rPr>
        <w:rFonts w:hint="default" w:ascii="Symbol" w:hAnsi="Symbol"/>
      </w:rPr>
    </w:lvl>
  </w:abstractNum>
  <w:abstractNum w:abstractNumId="32">
    <w:multiLevelType w:val="multilevel"/>
    <w:lvl w:ilvl="0">
      <w:start w:val="1"/>
      <w:numFmt w:val="bullet"/>
      <w:lvlText w:val=""/>
      <w:lvlJc w:val="left"/>
      <w:pPr>
        <w:ind w:left="927" w:hanging="360"/>
      </w:pPr>
      <w:rPr>
        <w:rFonts w:hint="default" w:ascii="Symbol" w:hAnsi="Symbol"/>
      </w:rPr>
    </w:lvl>
  </w:abstractNum>
  <w:abstractNum w:abstractNumId="33">
    <w:multiLevelType w:val="multilevel"/>
    <w:lvl w:ilvl="0">
      <w:start w:val="1"/>
      <w:numFmt w:val="bullet"/>
      <w:lvlText w:val=""/>
      <w:lvlJc w:val="left"/>
      <w:pPr>
        <w:ind w:left="927" w:hanging="360"/>
      </w:pPr>
      <w:rPr>
        <w:rFonts w:hint="default" w:ascii="Symbol" w:hAnsi="Symbol"/>
      </w:rPr>
    </w:lvl>
  </w:abstractNum>
  <w:abstractNum w:abstractNumId="34">
    <w:multiLevelType w:val="multilevel"/>
    <w:lvl w:ilvl="0">
      <w:start w:val="1"/>
      <w:numFmt w:val="bullet"/>
      <w:lvlText w:val=""/>
      <w:lvlJc w:val="left"/>
      <w:pPr>
        <w:ind w:left="927" w:hanging="360"/>
      </w:pPr>
      <w:rPr>
        <w:rFonts w:hint="default" w:ascii="Symbol" w:hAnsi="Symbol"/>
      </w:rPr>
    </w:lvl>
  </w:abstractNum>
  <w:abstractNum w:abstractNumId="35">
    <w:multiLevelType w:val="multilevel"/>
    <w:lvl w:ilvl="0">
      <w:start w:val="1"/>
      <w:numFmt w:val="bullet"/>
      <w:lvlText w:val=""/>
      <w:lvlJc w:val="left"/>
      <w:pPr>
        <w:ind w:left="927" w:hanging="360"/>
      </w:pPr>
      <w:rPr>
        <w:rFonts w:hint="default" w:ascii="Symbol" w:hAnsi="Symbol"/>
      </w:rPr>
    </w:lvl>
  </w:abstractNum>
  <w:abstractNum w:abstractNumId="36">
    <w:multiLevelType w:val="multilevel"/>
    <w:lvl w:ilvl="0">
      <w:start w:val="1"/>
      <w:numFmt w:val="bullet"/>
      <w:lvlText w:val=""/>
      <w:lvlJc w:val="left"/>
      <w:pPr>
        <w:ind w:left="927" w:hanging="360"/>
      </w:pPr>
      <w:rPr>
        <w:rFonts w:hint="default" w:ascii="Symbol" w:hAnsi="Symbol"/>
      </w:rPr>
    </w:lvl>
  </w:abstractNum>
  <w:abstractNum w:abstractNumId="37">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6194" Type="http://schemas.openxmlformats.org/officeDocument/2006/relationships/hyperlink" Id="rId4"/>
    <Relationship TargetMode="External" Target="https://m.edsoo.ru/7f416194" Type="http://schemas.openxmlformats.org/officeDocument/2006/relationships/hyperlink" Id="rId5"/>
    <Relationship TargetMode="External" Target="https://m.edsoo.ru/7f416194" Type="http://schemas.openxmlformats.org/officeDocument/2006/relationships/hyperlink" Id="rId6"/>
    <Relationship TargetMode="External" Target="https://m.edsoo.ru/7f416194" Type="http://schemas.openxmlformats.org/officeDocument/2006/relationships/hyperlink" Id="rId7"/>
    <Relationship TargetMode="External" Target="https://m.edsoo.ru/7f416194" Type="http://schemas.openxmlformats.org/officeDocument/2006/relationships/hyperlink" Id="rId8"/>
    <Relationship TargetMode="External" Target="https://m.edsoo.ru/7f416194" Type="http://schemas.openxmlformats.org/officeDocument/2006/relationships/hyperlink" Id="rId9"/>
    <Relationship TargetMode="External" Target="https://m.edsoo.ru/7f416194" Type="http://schemas.openxmlformats.org/officeDocument/2006/relationships/hyperlink" Id="rId10"/>
    <Relationship TargetMode="External" Target="https://m.edsoo.ru/7f416194" Type="http://schemas.openxmlformats.org/officeDocument/2006/relationships/hyperlink" Id="rId11"/>
    <Relationship TargetMode="External" Target="https://m.edsoo.ru/7f416194" Type="http://schemas.openxmlformats.org/officeDocument/2006/relationships/hyperlink" Id="rId12"/>
    <Relationship TargetMode="External" Target="https://m.edsoo.ru/7f416194" Type="http://schemas.openxmlformats.org/officeDocument/2006/relationships/hyperlink" Id="rId13"/>
    <Relationship TargetMode="External" Target="https://m.edsoo.ru/7f416194" Type="http://schemas.openxmlformats.org/officeDocument/2006/relationships/hyperlink" Id="rId14"/>
    <Relationship TargetMode="External" Target="https://m.edsoo.ru/7f416194" Type="http://schemas.openxmlformats.org/officeDocument/2006/relationships/hyperlink" Id="rId15"/>
    <Relationship TargetMode="External" Target="https://m.edsoo.ru/7f416194" Type="http://schemas.openxmlformats.org/officeDocument/2006/relationships/hyperlink" Id="rId16"/>
    <Relationship TargetMode="External" Target="https://m.edsoo.ru/7f416194" Type="http://schemas.openxmlformats.org/officeDocument/2006/relationships/hyperlink" Id="rId17"/>
    <Relationship TargetMode="External" Target="https://m.edsoo.ru/7f416194" Type="http://schemas.openxmlformats.org/officeDocument/2006/relationships/hyperlink" Id="rId18"/>
    <Relationship TargetMode="External" Target="https://m.edsoo.ru/7f416194" Type="http://schemas.openxmlformats.org/officeDocument/2006/relationships/hyperlink" Id="rId19"/>
    <Relationship TargetMode="External" Target="https://m.edsoo.ru/7f4181ce" Type="http://schemas.openxmlformats.org/officeDocument/2006/relationships/hyperlink" Id="rId20"/>
    <Relationship TargetMode="External" Target="https://m.edsoo.ru/7f4181ce" Type="http://schemas.openxmlformats.org/officeDocument/2006/relationships/hyperlink" Id="rId21"/>
    <Relationship TargetMode="External" Target="https://m.edsoo.ru/7f4181ce" Type="http://schemas.openxmlformats.org/officeDocument/2006/relationships/hyperlink" Id="rId22"/>
    <Relationship TargetMode="External" Target="https://m.edsoo.ru/7f4181ce" Type="http://schemas.openxmlformats.org/officeDocument/2006/relationships/hyperlink" Id="rId23"/>
    <Relationship TargetMode="External" Target="https://m.edsoo.ru/7f4181ce" Type="http://schemas.openxmlformats.org/officeDocument/2006/relationships/hyperlink" Id="rId24"/>
    <Relationship TargetMode="External" Target="https://m.edsoo.ru/7f4181ce" Type="http://schemas.openxmlformats.org/officeDocument/2006/relationships/hyperlink" Id="rId25"/>
    <Relationship TargetMode="External" Target="https://m.edsoo.ru/7f41a4a6" Type="http://schemas.openxmlformats.org/officeDocument/2006/relationships/hyperlink" Id="rId26"/>
    <Relationship TargetMode="External" Target="https://m.edsoo.ru/7f41a4a6" Type="http://schemas.openxmlformats.org/officeDocument/2006/relationships/hyperlink" Id="rId27"/>
    <Relationship TargetMode="External" Target="https://m.edsoo.ru/7f41a4a6" Type="http://schemas.openxmlformats.org/officeDocument/2006/relationships/hyperlink" Id="rId28"/>
    <Relationship TargetMode="External" Target="https://m.edsoo.ru/7f41a4a6" Type="http://schemas.openxmlformats.org/officeDocument/2006/relationships/hyperlink" Id="rId29"/>
    <Relationship TargetMode="External" Target="https://m.edsoo.ru/7f41a4a6" Type="http://schemas.openxmlformats.org/officeDocument/2006/relationships/hyperlink" Id="rId30"/>
    <Relationship TargetMode="External" Target="https://m.edsoo.ru/7f41a4a6" Type="http://schemas.openxmlformats.org/officeDocument/2006/relationships/hyperlink" Id="rId31"/>
    <Relationship TargetMode="External" Target="https://m.edsoo.ru/7f41a4a6" Type="http://schemas.openxmlformats.org/officeDocument/2006/relationships/hyperlink" Id="rId32"/>
    <Relationship TargetMode="External" Target="https://m.edsoo.ru/7f41a4a6" Type="http://schemas.openxmlformats.org/officeDocument/2006/relationships/hyperlink" Id="rId33"/>
    <Relationship TargetMode="External" Target="https://m.edsoo.ru/7f41a4a6" Type="http://schemas.openxmlformats.org/officeDocument/2006/relationships/hyperlink" Id="rId34"/>
    <Relationship TargetMode="External" Target="https://m.edsoo.ru/7f41a4a6" Type="http://schemas.openxmlformats.org/officeDocument/2006/relationships/hyperlink" Id="rId35"/>
    <Relationship TargetMode="External" Target="https://m.edsoo.ru/7f41a4a6" Type="http://schemas.openxmlformats.org/officeDocument/2006/relationships/hyperlink" Id="rId36"/>
    <Relationship TargetMode="External" Target="https://m.edsoo.ru/7f41a4a6" Type="http://schemas.openxmlformats.org/officeDocument/2006/relationships/hyperlink" Id="rId37"/>
    <Relationship TargetMode="External" Target="https://m.edsoo.ru/7f41a4a6" Type="http://schemas.openxmlformats.org/officeDocument/2006/relationships/hyperlink" Id="rId38"/>
    <Relationship TargetMode="External" Target="https://m.edsoo.ru/ff09f72a" Type="http://schemas.openxmlformats.org/officeDocument/2006/relationships/hyperlink" Id="rId39"/>
    <Relationship TargetMode="External" Target="https://m.edsoo.ru/ff09fe0a" Type="http://schemas.openxmlformats.org/officeDocument/2006/relationships/hyperlink" Id="rId40"/>
    <Relationship TargetMode="External" Target="https://m.edsoo.ru/ff0a013e" Type="http://schemas.openxmlformats.org/officeDocument/2006/relationships/hyperlink" Id="rId41"/>
    <Relationship TargetMode="External" Target="https://m.edsoo.ru/ff0a0378" Type="http://schemas.openxmlformats.org/officeDocument/2006/relationships/hyperlink" Id="rId42"/>
    <Relationship TargetMode="External" Target="https://m.edsoo.ru/ff0a05c6" Type="http://schemas.openxmlformats.org/officeDocument/2006/relationships/hyperlink" Id="rId43"/>
    <Relationship TargetMode="External" Target="https://m.edsoo.ru/ff0a079c" Type="http://schemas.openxmlformats.org/officeDocument/2006/relationships/hyperlink" Id="rId44"/>
    <Relationship TargetMode="External" Target="https://m.edsoo.ru/ff0a0ae4" Type="http://schemas.openxmlformats.org/officeDocument/2006/relationships/hyperlink" Id="rId45"/>
    <Relationship TargetMode="External" Target="https://m.edsoo.ru/ff0a0c10" Type="http://schemas.openxmlformats.org/officeDocument/2006/relationships/hyperlink" Id="rId46"/>
    <Relationship TargetMode="External" Target="https://m.edsoo.ru/ff0a0fee" Type="http://schemas.openxmlformats.org/officeDocument/2006/relationships/hyperlink" Id="rId47"/>
    <Relationship TargetMode="External" Target="https://m.edsoo.ru/ff0a123c" Type="http://schemas.openxmlformats.org/officeDocument/2006/relationships/hyperlink" Id="rId48"/>
    <Relationship TargetMode="External" Target="https://m.edsoo.ru/ff0a1778" Type="http://schemas.openxmlformats.org/officeDocument/2006/relationships/hyperlink" Id="rId49"/>
    <Relationship TargetMode="External" Target="https://m.edsoo.ru/ff0a1502" Type="http://schemas.openxmlformats.org/officeDocument/2006/relationships/hyperlink" Id="rId50"/>
    <Relationship TargetMode="External" Target="https://m.edsoo.ru/ff0a18cc" Type="http://schemas.openxmlformats.org/officeDocument/2006/relationships/hyperlink" Id="rId51"/>
    <Relationship TargetMode="External" Target="https://m.edsoo.ru/ff0a1778" Type="http://schemas.openxmlformats.org/officeDocument/2006/relationships/hyperlink" Id="rId52"/>
    <Relationship TargetMode="External" Target="https://m.edsoo.ru/ff0a1a70" Type="http://schemas.openxmlformats.org/officeDocument/2006/relationships/hyperlink" Id="rId53"/>
    <Relationship TargetMode="External" Target="https://m.edsoo.ru/ff0a1b9c" Type="http://schemas.openxmlformats.org/officeDocument/2006/relationships/hyperlink" Id="rId54"/>
    <Relationship TargetMode="External" Target="https://m.edsoo.ru/ff0a1cc8" Type="http://schemas.openxmlformats.org/officeDocument/2006/relationships/hyperlink" Id="rId55"/>
    <Relationship TargetMode="External" Target="https://m.edsoo.ru/ff0a1de0" Type="http://schemas.openxmlformats.org/officeDocument/2006/relationships/hyperlink" Id="rId56"/>
    <Relationship TargetMode="External" Target="https://m.edsoo.ru/ff0a20a6" Type="http://schemas.openxmlformats.org/officeDocument/2006/relationships/hyperlink" Id="rId57"/>
    <Relationship TargetMode="External" Target="https://m.edsoo.ru/ff0a2376" Type="http://schemas.openxmlformats.org/officeDocument/2006/relationships/hyperlink" Id="rId58"/>
    <Relationship TargetMode="External" Target="https://m.edsoo.ru/ff0a25b0" Type="http://schemas.openxmlformats.org/officeDocument/2006/relationships/hyperlink" Id="rId59"/>
    <Relationship TargetMode="External" Target="https://m.edsoo.ru/ff0a2718" Type="http://schemas.openxmlformats.org/officeDocument/2006/relationships/hyperlink" Id="rId60"/>
    <Relationship TargetMode="External" Target="https://m.edsoo.ru/ff0a2826" Type="http://schemas.openxmlformats.org/officeDocument/2006/relationships/hyperlink" Id="rId61"/>
    <Relationship TargetMode="External" Target="https://m.edsoo.ru/ff0a2970" Type="http://schemas.openxmlformats.org/officeDocument/2006/relationships/hyperlink" Id="rId62"/>
    <Relationship TargetMode="External" Target="https://m.edsoo.ru/ff0a3136" Type="http://schemas.openxmlformats.org/officeDocument/2006/relationships/hyperlink" Id="rId63"/>
    <Relationship TargetMode="External" Target="https://m.edsoo.ru/ff0a2b5a" Type="http://schemas.openxmlformats.org/officeDocument/2006/relationships/hyperlink" Id="rId64"/>
    <Relationship TargetMode="External" Target="https://m.edsoo.ru/ff0a2b5a" Type="http://schemas.openxmlformats.org/officeDocument/2006/relationships/hyperlink" Id="rId65"/>
    <Relationship TargetMode="External" Target="https://m.edsoo.ru/ff0a2da8" Type="http://schemas.openxmlformats.org/officeDocument/2006/relationships/hyperlink" Id="rId66"/>
    <Relationship TargetMode="External" Target="https://m.edsoo.ru/ff0a2fc4" Type="http://schemas.openxmlformats.org/officeDocument/2006/relationships/hyperlink" Id="rId67"/>
    <Relationship TargetMode="External" Target="https://m.edsoo.ru/ff0a2fc4" Type="http://schemas.openxmlformats.org/officeDocument/2006/relationships/hyperlink" Id="rId68"/>
    <Relationship TargetMode="External" Target="https://m.edsoo.ru/ff0a3276" Type="http://schemas.openxmlformats.org/officeDocument/2006/relationships/hyperlink" Id="rId69"/>
    <Relationship TargetMode="External" Target="https://m.edsoo.ru/ff0a33fc" Type="http://schemas.openxmlformats.org/officeDocument/2006/relationships/hyperlink" Id="rId70"/>
    <Relationship TargetMode="External" Target="https://m.edsoo.ru/ff0a3514" Type="http://schemas.openxmlformats.org/officeDocument/2006/relationships/hyperlink" Id="rId71"/>
    <Relationship TargetMode="External" Target="https://m.edsoo.ru/ff0a3a96" Type="http://schemas.openxmlformats.org/officeDocument/2006/relationships/hyperlink" Id="rId72"/>
    <Relationship TargetMode="External" Target="https://m.edsoo.ru/ff0a3654" Type="http://schemas.openxmlformats.org/officeDocument/2006/relationships/hyperlink" Id="rId73"/>
    <Relationship TargetMode="External" Target="https://m.edsoo.ru/ff0a3f82" Type="http://schemas.openxmlformats.org/officeDocument/2006/relationships/hyperlink" Id="rId74"/>
    <Relationship TargetMode="External" Target="https://m.edsoo.ru/ff0a3f82" Type="http://schemas.openxmlformats.org/officeDocument/2006/relationships/hyperlink" Id="rId75"/>
    <Relationship TargetMode="External" Target="https://m.edsoo.ru/ff0a478e" Type="http://schemas.openxmlformats.org/officeDocument/2006/relationships/hyperlink" Id="rId76"/>
    <Relationship TargetMode="External" Target="https://m.edsoo.ru/ff0a48a6" Type="http://schemas.openxmlformats.org/officeDocument/2006/relationships/hyperlink" Id="rId77"/>
    <Relationship TargetMode="External" Target="https://m.edsoo.ru/ff0a4c48" Type="http://schemas.openxmlformats.org/officeDocument/2006/relationships/hyperlink" Id="rId78"/>
    <Relationship TargetMode="External" Target="https://m.edsoo.ru/ff0a4252" Type="http://schemas.openxmlformats.org/officeDocument/2006/relationships/hyperlink" Id="rId79"/>
    <Relationship TargetMode="External" Target="https://m.edsoo.ru/ff0a4360" Type="http://schemas.openxmlformats.org/officeDocument/2006/relationships/hyperlink" Id="rId80"/>
    <Relationship TargetMode="External" Target="https://m.edsoo.ru/ff0a4ee6" Type="http://schemas.openxmlformats.org/officeDocument/2006/relationships/hyperlink" Id="rId81"/>
    <Relationship TargetMode="External" Target="https://m.edsoo.ru/ff0a4ffe" Type="http://schemas.openxmlformats.org/officeDocument/2006/relationships/hyperlink" Id="rId82"/>
    <Relationship TargetMode="External" Target="https://m.edsoo.ru/ff0a5256" Type="http://schemas.openxmlformats.org/officeDocument/2006/relationships/hyperlink" Id="rId83"/>
    <Relationship TargetMode="External" Target="https://m.edsoo.ru/ff0a540e" Type="http://schemas.openxmlformats.org/officeDocument/2006/relationships/hyperlink" Id="rId84"/>
    <Relationship TargetMode="External" Target="https://m.edsoo.ru/ff0a5800" Type="http://schemas.openxmlformats.org/officeDocument/2006/relationships/hyperlink" Id="rId85"/>
    <Relationship TargetMode="External" Target="https://m.edsoo.ru/ff0a5530" Type="http://schemas.openxmlformats.org/officeDocument/2006/relationships/hyperlink" Id="rId86"/>
    <Relationship TargetMode="External" Target="https://m.edsoo.ru/ff0a5a26" Type="http://schemas.openxmlformats.org/officeDocument/2006/relationships/hyperlink" Id="rId87"/>
    <Relationship TargetMode="External" Target="https://m.edsoo.ru/ff0a5c60" Type="http://schemas.openxmlformats.org/officeDocument/2006/relationships/hyperlink" Id="rId88"/>
    <Relationship TargetMode="External" Target="https://m.edsoo.ru/ff0a6412" Type="http://schemas.openxmlformats.org/officeDocument/2006/relationships/hyperlink" Id="rId89"/>
    <Relationship TargetMode="External" Target="https://m.edsoo.ru/ff0a65c0" Type="http://schemas.openxmlformats.org/officeDocument/2006/relationships/hyperlink" Id="rId90"/>
    <Relationship TargetMode="External" Target="https://m.edsoo.ru/ff0a6976" Type="http://schemas.openxmlformats.org/officeDocument/2006/relationships/hyperlink" Id="rId91"/>
    <Relationship TargetMode="External" Target="https://m.edsoo.ru/ff0a7088" Type="http://schemas.openxmlformats.org/officeDocument/2006/relationships/hyperlink" Id="rId92"/>
    <Relationship TargetMode="External" Target="https://m.edsoo.ru/ff0a6a98" Type="http://schemas.openxmlformats.org/officeDocument/2006/relationships/hyperlink" Id="rId93"/>
    <Relationship TargetMode="External" Target="https://m.edsoo.ru/ff0a6bb0" Type="http://schemas.openxmlformats.org/officeDocument/2006/relationships/hyperlink" Id="rId94"/>
    <Relationship TargetMode="External" Target="https://m.edsoo.ru/ff0a7b5a" Type="http://schemas.openxmlformats.org/officeDocument/2006/relationships/hyperlink" Id="rId95"/>
    <Relationship TargetMode="External" Target="https://m.edsoo.ru/ff0a71d2" Type="http://schemas.openxmlformats.org/officeDocument/2006/relationships/hyperlink" Id="rId96"/>
    <Relationship TargetMode="External" Target="https://m.edsoo.ru/ff0a72fe" Type="http://schemas.openxmlformats.org/officeDocument/2006/relationships/hyperlink" Id="rId97"/>
    <Relationship TargetMode="External" Target="https://m.edsoo.ru/ff0a740c" Type="http://schemas.openxmlformats.org/officeDocument/2006/relationships/hyperlink" Id="rId98"/>
    <Relationship TargetMode="External" Target="https://m.edsoo.ru/ff0a786c" Type="http://schemas.openxmlformats.org/officeDocument/2006/relationships/hyperlink" Id="rId99"/>
    <Relationship TargetMode="External" Target="https://m.edsoo.ru/ff0a7628" Type="http://schemas.openxmlformats.org/officeDocument/2006/relationships/hyperlink" Id="rId100"/>
    <Relationship TargetMode="External" Target="https://m.edsoo.ru/ff0a7c7c" Type="http://schemas.openxmlformats.org/officeDocument/2006/relationships/hyperlink" Id="rId101"/>
    <Relationship TargetMode="External" Target="https://m.edsoo.ru/ff0a83f2" Type="http://schemas.openxmlformats.org/officeDocument/2006/relationships/hyperlink" Id="rId102"/>
    <Relationship TargetMode="External" Target="https://m.edsoo.ru/ff0a86ae" Type="http://schemas.openxmlformats.org/officeDocument/2006/relationships/hyperlink" Id="rId103"/>
    <Relationship TargetMode="External" Target="https://m.edsoo.ru/ff0a87e4" Type="http://schemas.openxmlformats.org/officeDocument/2006/relationships/hyperlink" Id="rId104"/>
    <Relationship TargetMode="External" Target="https://m.edsoo.ru/ff0a8a0a" Type="http://schemas.openxmlformats.org/officeDocument/2006/relationships/hyperlink" Id="rId105"/>
    <Relationship TargetMode="External" Target="https://m.edsoo.ru/ff0a8ef6" Type="http://schemas.openxmlformats.org/officeDocument/2006/relationships/hyperlink" Id="rId106"/>
    <Relationship TargetMode="External" Target="https://m.edsoo.ru/ff0a90cc" Type="http://schemas.openxmlformats.org/officeDocument/2006/relationships/hyperlink" Id="rId107"/>
    <Relationship TargetMode="External" Target="https://m.edsoo.ru/ff0a95a4" Type="http://schemas.openxmlformats.org/officeDocument/2006/relationships/hyperlink" Id="rId108"/>
    <Relationship TargetMode="External" Target="https://m.edsoo.ru/ff0a96b2" Type="http://schemas.openxmlformats.org/officeDocument/2006/relationships/hyperlink" Id="rId109"/>
    <Relationship TargetMode="External" Target="https://m.edsoo.ru/ff0a9838" Type="http://schemas.openxmlformats.org/officeDocument/2006/relationships/hyperlink" Id="rId110"/>
    <Relationship TargetMode="External" Target="https://m.edsoo.ru/ff0a8bd6" Type="http://schemas.openxmlformats.org/officeDocument/2006/relationships/hyperlink" Id="rId111"/>
    <Relationship TargetMode="External" Target="https://m.edsoo.ru/ff0a9e14" Type="http://schemas.openxmlformats.org/officeDocument/2006/relationships/hyperlink" Id="rId112"/>
    <Relationship TargetMode="External" Target="https://m.edsoo.ru/ff0aa738" Type="http://schemas.openxmlformats.org/officeDocument/2006/relationships/hyperlink" Id="rId113"/>
    <Relationship TargetMode="External" Target="https://m.edsoo.ru/ff0aa738" Type="http://schemas.openxmlformats.org/officeDocument/2006/relationships/hyperlink" Id="rId114"/>
    <Relationship TargetMode="External" Target="https://m.edsoo.ru/ff0aa44a" Type="http://schemas.openxmlformats.org/officeDocument/2006/relationships/hyperlink" Id="rId115"/>
    <Relationship TargetMode="External" Target="https://m.edsoo.ru/ff0aa04e" Type="http://schemas.openxmlformats.org/officeDocument/2006/relationships/hyperlink" Id="rId116"/>
    <Relationship TargetMode="External" Target="https://m.edsoo.ru/ff0aaa58" Type="http://schemas.openxmlformats.org/officeDocument/2006/relationships/hyperlink" Id="rId117"/>
    <Relationship TargetMode="External" Target="https://m.edsoo.ru/ff0aad1e" Type="http://schemas.openxmlformats.org/officeDocument/2006/relationships/hyperlink" Id="rId118"/>
    <Relationship TargetMode="External" Target="https://m.edsoo.ru/ff0aaf8a" Type="http://schemas.openxmlformats.org/officeDocument/2006/relationships/hyperlink" Id="rId119"/>
    <Relationship TargetMode="External" Target="https://m.edsoo.ru/ff0ab124" Type="http://schemas.openxmlformats.org/officeDocument/2006/relationships/hyperlink" Id="rId120"/>
    <Relationship TargetMode="External" Target="https://m.edsoo.ru/ff0ab3e0" Type="http://schemas.openxmlformats.org/officeDocument/2006/relationships/hyperlink" Id="rId121"/>
    <Relationship TargetMode="External" Target="https://m.edsoo.ru/ff0ab660" Type="http://schemas.openxmlformats.org/officeDocument/2006/relationships/hyperlink" Id="rId122"/>
    <Relationship TargetMode="External" Target="https://m.edsoo.ru/ff0abd2c" Type="http://schemas.openxmlformats.org/officeDocument/2006/relationships/hyperlink" Id="rId123"/>
    <Relationship TargetMode="External" Target="https://m.edsoo.ru/ff0abea8" Type="http://schemas.openxmlformats.org/officeDocument/2006/relationships/hyperlink" Id="rId124"/>
    <Relationship TargetMode="External" Target="https://m.edsoo.ru/ff0ac3d0" Type="http://schemas.openxmlformats.org/officeDocument/2006/relationships/hyperlink" Id="rId125"/>
    <Relationship TargetMode="External" Target="https://m.edsoo.ru/ff0ac0ba" Type="http://schemas.openxmlformats.org/officeDocument/2006/relationships/hyperlink" Id="rId126"/>
    <Relationship TargetMode="External" Target="https://m.edsoo.ru/ff0ac1d2" Type="http://schemas.openxmlformats.org/officeDocument/2006/relationships/hyperlink" Id="rId127"/>
    <Relationship TargetMode="External" Target="https://m.edsoo.ru/ff0ac74a" Type="http://schemas.openxmlformats.org/officeDocument/2006/relationships/hyperlink" Id="rId128"/>
    <Relationship TargetMode="External" Target="https://m.edsoo.ru/ff0ac86c" Type="http://schemas.openxmlformats.org/officeDocument/2006/relationships/hyperlink" Id="rId129"/>
    <Relationship TargetMode="External" Target="https://m.edsoo.ru/ff0acb14" Type="http://schemas.openxmlformats.org/officeDocument/2006/relationships/hyperlink" Id="rId130"/>
    <Relationship TargetMode="External" Target="https://m.edsoo.ru/ff0acc5e" Type="http://schemas.openxmlformats.org/officeDocument/2006/relationships/hyperlink" Id="rId131"/>
    <Relationship TargetMode="External" Target="https://m.edsoo.ru/ff0acdc6" Type="http://schemas.openxmlformats.org/officeDocument/2006/relationships/hyperlink" Id="rId132"/>
    <Relationship TargetMode="External" Target="https://m.edsoo.ru/ff0ad474" Type="http://schemas.openxmlformats.org/officeDocument/2006/relationships/hyperlink" Id="rId133"/>
    <Relationship TargetMode="External" Target="https://m.edsoo.ru/ff0ad19a" Type="http://schemas.openxmlformats.org/officeDocument/2006/relationships/hyperlink" Id="rId134"/>
    <Relationship TargetMode="External" Target="https://m.edsoo.ru/ff0ad8d4" Type="http://schemas.openxmlformats.org/officeDocument/2006/relationships/hyperlink" Id="rId135"/>
    <Relationship TargetMode="External" Target="https://m.edsoo.ru/ff0adb18" Type="http://schemas.openxmlformats.org/officeDocument/2006/relationships/hyperlink" Id="rId136"/>
    <Relationship TargetMode="External" Target="https://m.edsoo.ru/ff0ae176" Type="http://schemas.openxmlformats.org/officeDocument/2006/relationships/hyperlink" Id="rId137"/>
    <Relationship TargetMode="External" Target="https://m.edsoo.ru/ff0ae612" Type="http://schemas.openxmlformats.org/officeDocument/2006/relationships/hyperlink" Id="rId138"/>
    <Relationship TargetMode="External" Target="https://m.edsoo.ru/ff0ae72a" Type="http://schemas.openxmlformats.org/officeDocument/2006/relationships/hyperlink" Id="rId139"/>
    <Relationship TargetMode="External" Target="https://m.edsoo.ru/ff0ae982" Type="http://schemas.openxmlformats.org/officeDocument/2006/relationships/hyperlink" Id="rId140"/>
    <Relationship TargetMode="External" Target="https://m.edsoo.ru/ff0aeb6c" Type="http://schemas.openxmlformats.org/officeDocument/2006/relationships/hyperlink" Id="rId141"/>
    <Relationship TargetMode="External" Target="https://m.edsoo.ru/ff0aeca2" Type="http://schemas.openxmlformats.org/officeDocument/2006/relationships/hyperlink" Id="rId142"/>
    <Relationship TargetMode="External" Target="https://m.edsoo.ru/ff0aee28" Type="http://schemas.openxmlformats.org/officeDocument/2006/relationships/hyperlink" Id="rId143"/>
    <Relationship TargetMode="External" Target="https://m.edsoo.ru/ff0af738" Type="http://schemas.openxmlformats.org/officeDocument/2006/relationships/hyperlink" Id="rId144"/>
    <Relationship TargetMode="External" Target="https://m.edsoo.ru/ff0afa26" Type="http://schemas.openxmlformats.org/officeDocument/2006/relationships/hyperlink" Id="rId145"/>
    <Relationship TargetMode="External" Target="https://m.edsoo.ru/ff0af8be" Type="http://schemas.openxmlformats.org/officeDocument/2006/relationships/hyperlink" Id="rId146"/>
    <Relationship TargetMode="External" Target="https://m.edsoo.ru/ff0afb8e" Type="http://schemas.openxmlformats.org/officeDocument/2006/relationships/hyperlink" Id="rId147"/>
    <Relationship TargetMode="External" Target="https://m.edsoo.ru/ff0af044" Type="http://schemas.openxmlformats.org/officeDocument/2006/relationships/hyperlink" Id="rId148"/>
    <Relationship TargetMode="External" Target="https://m.edsoo.ru/ff0af5f8" Type="http://schemas.openxmlformats.org/officeDocument/2006/relationships/hyperlink" Id="rId149"/>
    <Relationship TargetMode="External" Target="https://m.edsoo.ru/ff0af33c" Type="http://schemas.openxmlformats.org/officeDocument/2006/relationships/hyperlink" Id="rId150"/>
    <Relationship TargetMode="External" Target="https://m.edsoo.ru/ff0afe36" Type="http://schemas.openxmlformats.org/officeDocument/2006/relationships/hyperlink" Id="rId151"/>
    <Relationship TargetMode="External" Target="https://m.edsoo.ru/ff0b02b4" Type="http://schemas.openxmlformats.org/officeDocument/2006/relationships/hyperlink" Id="rId152"/>
    <Relationship TargetMode="External" Target="https://m.edsoo.ru/ff0b0408" Type="http://schemas.openxmlformats.org/officeDocument/2006/relationships/hyperlink" Id="rId153"/>
    <Relationship TargetMode="External" Target="https://m.edsoo.ru/ff0b06ec" Type="http://schemas.openxmlformats.org/officeDocument/2006/relationships/hyperlink" Id="rId154"/>
    <Relationship TargetMode="External" Target="https://m.edsoo.ru/ff0b07fa" Type="http://schemas.openxmlformats.org/officeDocument/2006/relationships/hyperlink" Id="rId155"/>
    <Relationship TargetMode="External" Target="https://m.edsoo.ru/ff0b096c" Type="http://schemas.openxmlformats.org/officeDocument/2006/relationships/hyperlink" Id="rId156"/>
    <Relationship TargetMode="External" Target="https://m.edsoo.ru/ff0b0a84" Type="http://schemas.openxmlformats.org/officeDocument/2006/relationships/hyperlink" Id="rId157"/>
    <Relationship TargetMode="External" Target="https://m.edsoo.ru/ff0b0db8" Type="http://schemas.openxmlformats.org/officeDocument/2006/relationships/hyperlink" Id="rId158"/>
    <Relationship TargetMode="External" Target="https://m.edsoo.ru/ff0b0c32" Type="http://schemas.openxmlformats.org/officeDocument/2006/relationships/hyperlink" Id="rId159"/>
    <Relationship TargetMode="External" Target="https://m.edsoo.ru/ff0b12fe" Type="http://schemas.openxmlformats.org/officeDocument/2006/relationships/hyperlink" Id="rId160"/>
    <Relationship TargetMode="External" Target="https://m.edsoo.ru/ff0b1858" Type="http://schemas.openxmlformats.org/officeDocument/2006/relationships/hyperlink" Id="rId161"/>
    <Relationship TargetMode="External" Target="https://m.edsoo.ru/ff0b20f0" Type="http://schemas.openxmlformats.org/officeDocument/2006/relationships/hyperlink" Id="rId162"/>
    <Relationship TargetMode="External" Target="https://m.edsoo.ru/ff0b197a" Type="http://schemas.openxmlformats.org/officeDocument/2006/relationships/hyperlink" Id="rId163"/>
    <Relationship TargetMode="External" Target="https://m.edsoo.ru/ff0b1aec" Type="http://schemas.openxmlformats.org/officeDocument/2006/relationships/hyperlink" Id="rId164"/>
    <Relationship TargetMode="External" Target="https://m.edsoo.ru/ff0b197a" Type="http://schemas.openxmlformats.org/officeDocument/2006/relationships/hyperlink" Id="rId165"/>
    <Relationship TargetMode="External" Target="https://m.edsoo.ru/ff0b21fe" Type="http://schemas.openxmlformats.org/officeDocument/2006/relationships/hyperlink" Id="rId166"/>
    <Relationship TargetMode="External" Target="https://m.edsoo.ru/ff0b23ca" Type="http://schemas.openxmlformats.org/officeDocument/2006/relationships/hyperlink" Id="rId167"/>
    <Relationship TargetMode="External" Target="https://m.edsoo.ru/ff0b25f0" Type="http://schemas.openxmlformats.org/officeDocument/2006/relationships/hyperlink" Id="rId168"/>
    <Relationship TargetMode="External" Target="https://m.edsoo.ru/ff0b2abe" Type="http://schemas.openxmlformats.org/officeDocument/2006/relationships/hyperlink" Id="rId169"/>
    <Relationship TargetMode="External" Target="https://m.edsoo.ru/ff0b2fe6" Type="http://schemas.openxmlformats.org/officeDocument/2006/relationships/hyperlink" Id="rId170"/>
    <Relationship TargetMode="External" Target="https://m.edsoo.ru/ff0b2c6c" Type="http://schemas.openxmlformats.org/officeDocument/2006/relationships/hyperlink" Id="rId171"/>
    <Relationship TargetMode="External" Target="https://m.edsoo.ru/ff0b31d0" Type="http://schemas.openxmlformats.org/officeDocument/2006/relationships/hyperlink" Id="rId172"/>
    <Relationship TargetMode="External" Target="https://m.edsoo.ru/ff0b3658" Type="http://schemas.openxmlformats.org/officeDocument/2006/relationships/hyperlink" Id="rId173"/>
    <Relationship TargetMode="External" Target="https://m.edsoo.ru/ff0b38c4" Type="http://schemas.openxmlformats.org/officeDocument/2006/relationships/hyperlink" Id="rId174"/>
    <Relationship TargetMode="External" Target="https://m.edsoo.ru/ff0b3aea" Type="http://schemas.openxmlformats.org/officeDocument/2006/relationships/hyperlink" Id="rId175"/>
    <Relationship TargetMode="External" Target="https://m.edsoo.ru/ff0b3c5c" Type="http://schemas.openxmlformats.org/officeDocument/2006/relationships/hyperlink" Id="rId176"/>
    <Relationship TargetMode="External" Target="https://m.edsoo.ru/ff0b3f2c" Type="http://schemas.openxmlformats.org/officeDocument/2006/relationships/hyperlink" Id="rId177"/>
    <Relationship TargetMode="External" Target="https://m.edsoo.ru/ff0b444a" Type="http://schemas.openxmlformats.org/officeDocument/2006/relationships/hyperlink" Id="rId178"/>
    <Relationship TargetMode="External" Target="https://m.edsoo.ru/ff0b4206" Type="http://schemas.openxmlformats.org/officeDocument/2006/relationships/hyperlink" Id="rId179"/>
    <Relationship TargetMode="External" Target="https://m.edsoo.ru/ff0c0a7e" Type="http://schemas.openxmlformats.org/officeDocument/2006/relationships/hyperlink" Id="rId180"/>
    <Relationship TargetMode="External" Target="https://m.edsoo.ru/ff0b4684" Type="http://schemas.openxmlformats.org/officeDocument/2006/relationships/hyperlink" Id="rId181"/>
    <Relationship TargetMode="External" Target="https://m.edsoo.ru/ff0c0f4c" Type="http://schemas.openxmlformats.org/officeDocument/2006/relationships/hyperlink" Id="rId182"/>
    <Relationship TargetMode="External" Target="https://m.edsoo.ru/ff0c0e2a" Type="http://schemas.openxmlformats.org/officeDocument/2006/relationships/hyperlink" Id="rId183"/>
    <Relationship TargetMode="External" Target="https://m.edsoo.ru/ff0c12a8" Type="http://schemas.openxmlformats.org/officeDocument/2006/relationships/hyperlink" Id="rId184"/>
    <Relationship TargetMode="External" Target="https://m.edsoo.ru/ff0c144c" Type="http://schemas.openxmlformats.org/officeDocument/2006/relationships/hyperlink" Id="rId185"/>
    <Relationship TargetMode="External" Target="https://m.edsoo.ru/ff0c1550" Type="http://schemas.openxmlformats.org/officeDocument/2006/relationships/hyperlink" Id="rId186"/>
    <Relationship TargetMode="External" Target="https://m.edsoo.ru/ff0c1672" Type="http://schemas.openxmlformats.org/officeDocument/2006/relationships/hyperlink" Id="rId187"/>
    <Relationship TargetMode="External" Target="https://m.edsoo.ru/ff0c18ac" Type="http://schemas.openxmlformats.org/officeDocument/2006/relationships/hyperlink" Id="rId188"/>
    <Relationship TargetMode="External" Target="https://m.edsoo.ru/ff0c1a14" Type="http://schemas.openxmlformats.org/officeDocument/2006/relationships/hyperlink" Id="rId189"/>
    <Relationship TargetMode="External" Target="https://m.edsoo.ru/ff0c1b4a" Type="http://schemas.openxmlformats.org/officeDocument/2006/relationships/hyperlink" Id="rId190"/>
    <Relationship TargetMode="External" Target="https://m.edsoo.ru/ff0c2126" Type="http://schemas.openxmlformats.org/officeDocument/2006/relationships/hyperlink" Id="rId191"/>
    <Relationship TargetMode="External" Target="https://m.edsoo.ru/ff0c1c58" Type="http://schemas.openxmlformats.org/officeDocument/2006/relationships/hyperlink" Id="rId192"/>
    <Relationship TargetMode="External" Target="https://m.edsoo.ru/ff0c1d7a" Type="http://schemas.openxmlformats.org/officeDocument/2006/relationships/hyperlink" Id="rId193"/>
    <Relationship TargetMode="External" Target="https://m.edsoo.ru/ff0c1e88" Type="http://schemas.openxmlformats.org/officeDocument/2006/relationships/hyperlink" Id="rId194"/>
    <Relationship TargetMode="External" Target="https://m.edsoo.ru/ff0c223e" Type="http://schemas.openxmlformats.org/officeDocument/2006/relationships/hyperlink" Id="rId195"/>
    <Relationship TargetMode="External" Target="https://m.edsoo.ru/ff0c245a" Type="http://schemas.openxmlformats.org/officeDocument/2006/relationships/hyperlink" Id="rId196"/>
    <Relationship TargetMode="External" Target="https://m.edsoo.ru/ff0c2572" Type="http://schemas.openxmlformats.org/officeDocument/2006/relationships/hyperlink" Id="rId197"/>
    <Relationship TargetMode="External" Target="https://m.edsoo.ru/ff0c2a22" Type="http://schemas.openxmlformats.org/officeDocument/2006/relationships/hyperlink" Id="rId198"/>
    <Relationship TargetMode="External" Target="https://m.edsoo.ru/ff0c2b30" Type="http://schemas.openxmlformats.org/officeDocument/2006/relationships/hyperlink" Id="rId199"/>
    <Relationship TargetMode="External" Target="https://m.edsoo.ru/ff0c2c52" Type="http://schemas.openxmlformats.org/officeDocument/2006/relationships/hyperlink" Id="rId200"/>
    <Relationship TargetMode="External" Target="https://m.edsoo.ru/ff0c2d6a" Type="http://schemas.openxmlformats.org/officeDocument/2006/relationships/hyperlink" Id="rId201"/>
    <Relationship TargetMode="External" Target="https://m.edsoo.ru/ff0c2e82" Type="http://schemas.openxmlformats.org/officeDocument/2006/relationships/hyperlink" Id="rId202"/>
    <Relationship TargetMode="External" Target="https://m.edsoo.ru/ff0c3044" Type="http://schemas.openxmlformats.org/officeDocument/2006/relationships/hyperlink" Id="rId20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