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8327173"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70ce6c04-5d85-4344-8b96-f0be4c959e1f" w:id="1"/>
      <w:r>
        <w:rPr>
          <w:rFonts w:ascii="Times New Roman" w:hAnsi="Times New Roman"/>
          <w:b/>
          <w:i w:val="false"/>
          <w:color w:val="000000"/>
          <w:sz w:val="28"/>
        </w:rPr>
        <w:t>Министерство образования и науки республики Дагестан</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355bf24e-ba11-449f-8602-e458d8176250" w:id="2"/>
      <w:r>
        <w:rPr>
          <w:rFonts w:ascii="Times New Roman" w:hAnsi="Times New Roman"/>
          <w:b/>
          <w:i w:val="false"/>
          <w:color w:val="000000"/>
          <w:sz w:val="28"/>
        </w:rPr>
        <w:t>АМР"Ботлихский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"Андийская СОШ №2"</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зам.директора школы </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Ибрагимов М.Г</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приказ№58</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Магомедов У.М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приказ№58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1165689)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«Физика. Базовый уровень»</w:t>
      </w:r>
    </w:p>
    <w:p>
      <w:pPr>
        <w:spacing w:before="0" w:after="0" w:line="408"/>
        <w:ind w:left="120"/>
        <w:jc w:val="center"/>
      </w:pPr>
      <w:r>
        <w:rPr>
          <w:rFonts w:ascii="Times New Roman" w:hAnsi="Times New Roman"/>
          <w:b w:val="false"/>
          <w:i w:val="false"/>
          <w:color w:val="000000"/>
          <w:sz w:val="28"/>
        </w:rPr>
        <w:t xml:space="preserve">для обучающихся 10-11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f42bdabb-0f2d-40ee-bf7c-727852ad74ae" w:id="3"/>
      <w:r>
        <w:rPr>
          <w:rFonts w:ascii="Times New Roman" w:hAnsi="Times New Roman"/>
          <w:b/>
          <w:i w:val="false"/>
          <w:color w:val="000000"/>
          <w:sz w:val="28"/>
        </w:rPr>
        <w:t>Анди</w:t>
      </w:r>
      <w:bookmarkEnd w:id="3"/>
      <w:r>
        <w:rPr>
          <w:rFonts w:ascii="Times New Roman" w:hAnsi="Times New Roman"/>
          <w:b/>
          <w:i w:val="false"/>
          <w:color w:val="000000"/>
          <w:sz w:val="28"/>
        </w:rPr>
        <w:t xml:space="preserve">‌ </w:t>
      </w:r>
      <w:bookmarkStart w:name="62ee4c66-afc2-48b9-8903-39adf2f93014"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8327173" w:id="5"/>
    <w:p>
      <w:pPr>
        <w:sectPr>
          <w:pgSz w:w="11906" w:h="16383" w:orient="portrait"/>
        </w:sectPr>
      </w:pPr>
    </w:p>
    <w:bookmarkEnd w:id="5"/>
    <w:bookmarkEnd w:id="0"/>
    <w:bookmarkStart w:name="block-8327169"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pPr>
        <w:spacing w:before="0" w:after="0" w:line="264"/>
        <w:ind w:firstLine="600"/>
        <w:jc w:val="both"/>
      </w:pPr>
      <w:r>
        <w:rPr>
          <w:rFonts w:ascii="Times New Roman" w:hAnsi="Times New Roman"/>
          <w:b w:val="false"/>
          <w:i w:val="false"/>
          <w:color w:val="000000"/>
          <w:sz w:val="28"/>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pPr>
        <w:spacing w:before="0" w:after="0" w:line="264"/>
        <w:ind w:firstLine="600"/>
        <w:jc w:val="both"/>
      </w:pPr>
      <w:r>
        <w:rPr>
          <w:rFonts w:ascii="Times New Roman" w:hAnsi="Times New Roman"/>
          <w:b w:val="false"/>
          <w:i w:val="false"/>
          <w:color w:val="000000"/>
          <w:sz w:val="28"/>
        </w:rPr>
        <w:t>Программа по физике включает:</w:t>
      </w:r>
    </w:p>
    <w:p>
      <w:pPr>
        <w:numPr>
          <w:ilvl w:val="0"/>
          <w:numId w:val="1"/>
        </w:numPr>
        <w:spacing w:before="0" w:after="0" w:line="264"/>
        <w:jc w:val="both"/>
      </w:pPr>
      <w:r>
        <w:rPr>
          <w:rFonts w:ascii="Times New Roman" w:hAnsi="Times New Roman"/>
          <w:b w:val="false"/>
          <w:i w:val="false"/>
          <w:color w:val="000000"/>
          <w:sz w:val="28"/>
        </w:rPr>
        <w:t>планируемые результаты освоения курса физики на базовом уровне, в том числе предметные результаты по годам обучения;</w:t>
      </w:r>
    </w:p>
    <w:p>
      <w:pPr>
        <w:numPr>
          <w:ilvl w:val="0"/>
          <w:numId w:val="1"/>
        </w:numPr>
        <w:spacing w:before="0" w:after="0" w:line="264"/>
        <w:jc w:val="both"/>
      </w:pPr>
      <w:r>
        <w:rPr>
          <w:rFonts w:ascii="Times New Roman" w:hAnsi="Times New Roman"/>
          <w:b w:val="false"/>
          <w:i w:val="false"/>
          <w:color w:val="000000"/>
          <w:sz w:val="28"/>
        </w:rPr>
        <w:t>содержание учебного предмета «Физика» по годам обучения.</w:t>
      </w:r>
    </w:p>
    <w:p>
      <w:pPr>
        <w:spacing w:before="0" w:after="0" w:line="264"/>
        <w:ind w:firstLine="600"/>
        <w:jc w:val="both"/>
      </w:pPr>
      <w:r>
        <w:rPr>
          <w:rFonts w:ascii="Times New Roman" w:hAnsi="Times New Roman"/>
          <w:b w:val="false"/>
          <w:i w:val="false"/>
          <w:color w:val="000000"/>
          <w:sz w:val="28"/>
        </w:rPr>
        <w:t xml:space="preserve">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 </w:t>
      </w:r>
    </w:p>
    <w:p>
      <w:pPr>
        <w:spacing w:before="0" w:after="0" w:line="264"/>
        <w:ind w:firstLine="600"/>
        <w:jc w:val="both"/>
      </w:pPr>
      <w:r>
        <w:rPr>
          <w:rFonts w:ascii="Times New Roman" w:hAnsi="Times New Roman"/>
          <w:b w:val="false"/>
          <w:i w:val="false"/>
          <w:color w:val="000000"/>
          <w:sz w:val="28"/>
        </w:rPr>
        <w:t>В основу курса физики для уровня среднего общего образования положен ряд идей, которые можно рассматривать как принципы его построения.</w:t>
      </w:r>
    </w:p>
    <w:p>
      <w:pPr>
        <w:spacing w:before="0" w:after="0" w:line="264"/>
        <w:ind w:firstLine="600"/>
        <w:jc w:val="both"/>
      </w:pPr>
      <w:r>
        <w:rPr>
          <w:rFonts w:ascii="Times New Roman" w:hAnsi="Times New Roman"/>
          <w:b w:val="false"/>
          <w:i/>
          <w:color w:val="000000"/>
          <w:sz w:val="28"/>
        </w:rPr>
        <w:t>Идея целостности</w:t>
      </w:r>
      <w:r>
        <w:rPr>
          <w:rFonts w:ascii="Times New Roman" w:hAnsi="Times New Roman"/>
          <w:b w:val="false"/>
          <w:i w:val="false"/>
          <w:color w:val="000000"/>
          <w:sz w:val="28"/>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pPr>
        <w:spacing w:before="0" w:after="0" w:line="264"/>
        <w:ind w:firstLine="600"/>
        <w:jc w:val="both"/>
      </w:pPr>
      <w:r>
        <w:rPr>
          <w:rFonts w:ascii="Times New Roman" w:hAnsi="Times New Roman"/>
          <w:b w:val="false"/>
          <w:i/>
          <w:color w:val="000000"/>
          <w:sz w:val="28"/>
        </w:rPr>
        <w:t>Идея генерализации</w:t>
      </w:r>
      <w:r>
        <w:rPr>
          <w:rFonts w:ascii="Times New Roman" w:hAnsi="Times New Roman"/>
          <w:b w:val="false"/>
          <w:i w:val="false"/>
          <w:color w:val="000000"/>
          <w:sz w:val="28"/>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pPr>
        <w:spacing w:before="0" w:after="0" w:line="264"/>
        <w:ind w:firstLine="600"/>
        <w:jc w:val="both"/>
      </w:pPr>
      <w:r>
        <w:rPr>
          <w:rFonts w:ascii="Times New Roman" w:hAnsi="Times New Roman"/>
          <w:b w:val="false"/>
          <w:i/>
          <w:color w:val="000000"/>
          <w:sz w:val="28"/>
        </w:rPr>
        <w:t>Идея гуманитаризации</w:t>
      </w:r>
      <w:r>
        <w:rPr>
          <w:rFonts w:ascii="Times New Roman" w:hAnsi="Times New Roman"/>
          <w:b w:val="false"/>
          <w:i w:val="false"/>
          <w:color w:val="000000"/>
          <w:sz w:val="28"/>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pPr>
        <w:spacing w:before="0" w:after="0" w:line="264"/>
        <w:ind w:firstLine="600"/>
        <w:jc w:val="both"/>
      </w:pPr>
      <w:r>
        <w:rPr>
          <w:rFonts w:ascii="Times New Roman" w:hAnsi="Times New Roman"/>
          <w:b w:val="false"/>
          <w:i/>
          <w:color w:val="000000"/>
          <w:sz w:val="28"/>
        </w:rPr>
        <w:t>Идея прикладной направленности</w:t>
      </w:r>
      <w:r>
        <w:rPr>
          <w:rFonts w:ascii="Times New Roman" w:hAnsi="Times New Roman"/>
          <w:b w:val="false"/>
          <w:i w:val="false"/>
          <w:color w:val="000000"/>
          <w:sz w:val="28"/>
        </w:rPr>
        <w:t xml:space="preserve">. Курс физики предполагает знакомство с широким кругом технических и технологических приложений изученных теорий и законов. </w:t>
      </w:r>
    </w:p>
    <w:p>
      <w:pPr>
        <w:spacing w:before="0" w:after="0" w:line="264"/>
        <w:ind w:firstLine="600"/>
        <w:jc w:val="both"/>
      </w:pPr>
      <w:r>
        <w:rPr>
          <w:rFonts w:ascii="Times New Roman" w:hAnsi="Times New Roman"/>
          <w:b w:val="false"/>
          <w:i/>
          <w:color w:val="000000"/>
          <w:sz w:val="28"/>
        </w:rPr>
        <w:t>Идея экологизации</w:t>
      </w:r>
      <w:r>
        <w:rPr>
          <w:rFonts w:ascii="Times New Roman" w:hAnsi="Times New Roman"/>
          <w:b w:val="false"/>
          <w:i w:val="false"/>
          <w:color w:val="000000"/>
          <w:sz w:val="28"/>
        </w:rPr>
        <w:t xml:space="preserve">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pPr>
        <w:spacing w:before="0" w:after="0" w:line="264"/>
        <w:ind w:firstLine="600"/>
        <w:jc w:val="both"/>
      </w:pPr>
      <w:r>
        <w:rPr>
          <w:rFonts w:ascii="Times New Roman" w:hAnsi="Times New Roman"/>
          <w:b w:val="false"/>
          <w:i w:val="false"/>
          <w:color w:val="000000"/>
          <w:sz w:val="28"/>
        </w:rPr>
        <w:t xml:space="preserve">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 </w:t>
      </w:r>
    </w:p>
    <w:p>
      <w:pPr>
        <w:spacing w:before="0" w:after="0" w:line="264"/>
        <w:ind w:firstLine="600"/>
        <w:jc w:val="both"/>
      </w:pPr>
      <w:r>
        <w:rPr>
          <w:rFonts w:ascii="Times New Roman" w:hAnsi="Times New Roman"/>
          <w:b w:val="false"/>
          <w:i w:val="false"/>
          <w:color w:val="000000"/>
          <w:sz w:val="28"/>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pPr>
        <w:spacing w:before="0" w:after="0" w:line="264"/>
        <w:ind w:firstLine="600"/>
        <w:jc w:val="both"/>
      </w:pPr>
      <w:r>
        <w:rPr>
          <w:rFonts w:ascii="Times New Roman" w:hAnsi="Times New Roman"/>
          <w:b w:val="false"/>
          <w:i w:val="false"/>
          <w:color w:val="000000"/>
          <w:sz w:val="28"/>
        </w:rPr>
        <w:t xml:space="preserve">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 </w:t>
      </w:r>
    </w:p>
    <w:p>
      <w:pPr>
        <w:spacing w:before="0" w:after="0" w:line="264"/>
        <w:ind w:firstLine="600"/>
        <w:jc w:val="both"/>
      </w:pPr>
      <w:r>
        <w:rPr>
          <w:rFonts w:ascii="Times New Roman" w:hAnsi="Times New Roman"/>
          <w:b w:val="false"/>
          <w:i w:val="false"/>
          <w:color w:val="000000"/>
          <w:sz w:val="28"/>
        </w:rPr>
        <w:t xml:space="preserve">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 </w:t>
      </w:r>
    </w:p>
    <w:p>
      <w:pPr>
        <w:spacing w:before="0" w:after="0" w:line="264"/>
        <w:ind w:firstLine="600"/>
        <w:jc w:val="both"/>
      </w:pPr>
      <w:r>
        <w:rPr>
          <w:rFonts w:ascii="Times New Roman" w:hAnsi="Times New Roman"/>
          <w:b w:val="false"/>
          <w:i w:val="false"/>
          <w:color w:val="000000"/>
          <w:sz w:val="28"/>
        </w:rPr>
        <w:t xml:space="preserve">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 </w:t>
      </w:r>
    </w:p>
    <w:p>
      <w:pPr>
        <w:spacing w:before="0" w:after="0" w:line="264"/>
        <w:ind w:firstLine="600"/>
        <w:jc w:val="both"/>
      </w:pPr>
      <w:r>
        <w:rPr>
          <w:rFonts w:ascii="Times New Roman" w:hAnsi="Times New Roman"/>
          <w:b w:val="false"/>
          <w:i w:val="false"/>
          <w:color w:val="000000"/>
          <w:sz w:val="28"/>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pPr>
        <w:spacing w:before="0" w:after="0" w:line="264"/>
        <w:ind w:firstLine="600"/>
        <w:jc w:val="both"/>
      </w:pPr>
      <w:r>
        <w:rPr>
          <w:rFonts w:ascii="Times New Roman" w:hAnsi="Times New Roman"/>
          <w:b w:val="false"/>
          <w:i w:val="false"/>
          <w:color w:val="000000"/>
          <w:sz w:val="28"/>
        </w:rPr>
        <w:t xml:space="preserve">Основными целями изучения физики в общем образовании являются: </w:t>
      </w:r>
    </w:p>
    <w:p>
      <w:pPr>
        <w:numPr>
          <w:ilvl w:val="0"/>
          <w:numId w:val="2"/>
        </w:numPr>
        <w:spacing w:before="0" w:after="0" w:line="264"/>
        <w:jc w:val="both"/>
      </w:pPr>
      <w:r>
        <w:rPr>
          <w:rFonts w:ascii="Times New Roman" w:hAnsi="Times New Roman"/>
          <w:b w:val="false"/>
          <w:i w:val="false"/>
          <w:color w:val="000000"/>
          <w:sz w:val="28"/>
        </w:rPr>
        <w:t>формирование интереса и стремления обучающихся к научному изучению природы, развитие их интеллектуальных и творческих способностей;</w:t>
      </w:r>
    </w:p>
    <w:p>
      <w:pPr>
        <w:numPr>
          <w:ilvl w:val="0"/>
          <w:numId w:val="2"/>
        </w:numPr>
        <w:spacing w:before="0" w:after="0" w:line="264"/>
        <w:jc w:val="both"/>
      </w:pPr>
      <w:r>
        <w:rPr>
          <w:rFonts w:ascii="Times New Roman" w:hAnsi="Times New Roman"/>
          <w:b w:val="false"/>
          <w:i w:val="false"/>
          <w:color w:val="000000"/>
          <w:sz w:val="28"/>
        </w:rPr>
        <w:t>развитие представлений о научном методе познания и формирование исследовательского отношения к окружающим явлениям;</w:t>
      </w:r>
    </w:p>
    <w:p>
      <w:pPr>
        <w:numPr>
          <w:ilvl w:val="0"/>
          <w:numId w:val="2"/>
        </w:numPr>
        <w:spacing w:before="0" w:after="0" w:line="264"/>
        <w:jc w:val="both"/>
      </w:pPr>
      <w:r>
        <w:rPr>
          <w:rFonts w:ascii="Times New Roman" w:hAnsi="Times New Roman"/>
          <w:b w:val="false"/>
          <w:i w:val="false"/>
          <w:color w:val="000000"/>
          <w:sz w:val="28"/>
        </w:rPr>
        <w:t>формирование научного мировоззрения как результата изучения основ строения материи и фундаментальных законов физики;</w:t>
      </w:r>
    </w:p>
    <w:p>
      <w:pPr>
        <w:numPr>
          <w:ilvl w:val="0"/>
          <w:numId w:val="2"/>
        </w:numPr>
        <w:spacing w:before="0" w:after="0" w:line="264"/>
        <w:jc w:val="both"/>
      </w:pPr>
      <w:r>
        <w:rPr>
          <w:rFonts w:ascii="Times New Roman" w:hAnsi="Times New Roman"/>
          <w:b w:val="false"/>
          <w:i w:val="false"/>
          <w:color w:val="000000"/>
          <w:sz w:val="28"/>
        </w:rPr>
        <w:t>формирование умений объяснять явления с использованием физических знаний и научных доказательств;</w:t>
      </w:r>
    </w:p>
    <w:p>
      <w:pPr>
        <w:numPr>
          <w:ilvl w:val="0"/>
          <w:numId w:val="2"/>
        </w:numPr>
        <w:spacing w:before="0" w:after="0" w:line="264"/>
        <w:jc w:val="both"/>
      </w:pPr>
      <w:r>
        <w:rPr>
          <w:rFonts w:ascii="Times New Roman" w:hAnsi="Times New Roman"/>
          <w:b w:val="false"/>
          <w:i w:val="false"/>
          <w:color w:val="000000"/>
          <w:sz w:val="28"/>
        </w:rPr>
        <w:t>формирование представлений о роли физики для развития других естественных наук, техники и технологий.</w:t>
      </w:r>
    </w:p>
    <w:p>
      <w:pPr>
        <w:spacing w:before="0" w:after="0" w:line="264"/>
        <w:ind w:firstLine="600"/>
        <w:jc w:val="both"/>
      </w:pPr>
      <w:r>
        <w:rPr>
          <w:rFonts w:ascii="Times New Roman" w:hAnsi="Times New Roman"/>
          <w:b w:val="false"/>
          <w:i w:val="false"/>
          <w:color w:val="000000"/>
          <w:sz w:val="28"/>
        </w:rPr>
        <w:t>Достижение этих целей обеспечивается решением следующих задач в процессе изучения курса физики на уровне среднего общего образования:</w:t>
      </w:r>
    </w:p>
    <w:p>
      <w:pPr>
        <w:numPr>
          <w:ilvl w:val="0"/>
          <w:numId w:val="3"/>
        </w:numPr>
        <w:spacing w:before="0" w:after="0" w:line="264"/>
        <w:jc w:val="both"/>
      </w:pPr>
      <w:r>
        <w:rPr>
          <w:rFonts w:ascii="Times New Roman" w:hAnsi="Times New Roman"/>
          <w:b w:val="false"/>
          <w:i w:val="false"/>
          <w:color w:val="000000"/>
          <w:sz w:val="28"/>
        </w:rPr>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pPr>
        <w:numPr>
          <w:ilvl w:val="0"/>
          <w:numId w:val="3"/>
        </w:numPr>
        <w:spacing w:before="0" w:after="0" w:line="264"/>
        <w:jc w:val="both"/>
      </w:pPr>
      <w:r>
        <w:rPr>
          <w:rFonts w:ascii="Times New Roman" w:hAnsi="Times New Roman"/>
          <w:b w:val="false"/>
          <w:i w:val="false"/>
          <w:color w:val="000000"/>
          <w:sz w:val="28"/>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pPr>
        <w:numPr>
          <w:ilvl w:val="0"/>
          <w:numId w:val="3"/>
        </w:numPr>
        <w:spacing w:before="0" w:after="0" w:line="264"/>
        <w:jc w:val="both"/>
      </w:pPr>
      <w:r>
        <w:rPr>
          <w:rFonts w:ascii="Times New Roman" w:hAnsi="Times New Roman"/>
          <w:b w:val="false"/>
          <w:i w:val="false"/>
          <w:color w:val="000000"/>
          <w:sz w:val="28"/>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pPr>
        <w:numPr>
          <w:ilvl w:val="0"/>
          <w:numId w:val="3"/>
        </w:numPr>
        <w:spacing w:before="0" w:after="0" w:line="264"/>
        <w:jc w:val="both"/>
      </w:pPr>
      <w:r>
        <w:rPr>
          <w:rFonts w:ascii="Times New Roman" w:hAnsi="Times New Roman"/>
          <w:b w:val="false"/>
          <w:i w:val="false"/>
          <w:color w:val="000000"/>
          <w:sz w:val="28"/>
        </w:rPr>
        <w:t xml:space="preserve">понимание физических основ и принципов действия технических устройств и технологических процессов, их влияния на окружающую среду; </w:t>
      </w:r>
    </w:p>
    <w:p>
      <w:pPr>
        <w:numPr>
          <w:ilvl w:val="0"/>
          <w:numId w:val="3"/>
        </w:numPr>
        <w:spacing w:before="0" w:after="0" w:line="264"/>
        <w:jc w:val="both"/>
      </w:pPr>
      <w:r>
        <w:rPr>
          <w:rFonts w:ascii="Times New Roman" w:hAnsi="Times New Roman"/>
          <w:b w:val="false"/>
          <w:i w:val="false"/>
          <w:color w:val="000000"/>
          <w:sz w:val="28"/>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pPr>
        <w:numPr>
          <w:ilvl w:val="0"/>
          <w:numId w:val="3"/>
        </w:numPr>
        <w:spacing w:before="0" w:after="0" w:line="264"/>
        <w:jc w:val="both"/>
      </w:pPr>
      <w:r>
        <w:rPr>
          <w:rFonts w:ascii="Times New Roman" w:hAnsi="Times New Roman"/>
          <w:b w:val="false"/>
          <w:i w:val="false"/>
          <w:color w:val="000000"/>
          <w:sz w:val="28"/>
        </w:rPr>
        <w:t>создание условий для развития умений проектно-исследовательской, творческой деятельности.</w:t>
      </w:r>
    </w:p>
    <w:p>
      <w:pPr>
        <w:spacing w:before="0" w:after="0" w:line="264"/>
        <w:ind w:firstLine="600"/>
        <w:jc w:val="both"/>
      </w:pPr>
      <w:r>
        <w:rPr>
          <w:rFonts w:ascii="Times New Roman" w:hAnsi="Times New Roman"/>
          <w:b w:val="false"/>
          <w:i w:val="false"/>
          <w:color w:val="000000"/>
          <w:sz w:val="28"/>
        </w:rPr>
        <w:t>‌</w:t>
      </w:r>
      <w:bookmarkStart w:name="490f2411-5974-435e-ac25-4fd30bd3d382" w:id="7"/>
      <w:r>
        <w:rPr>
          <w:rFonts w:ascii="Times New Roman" w:hAnsi="Times New Roman"/>
          <w:b w:val="false"/>
          <w:i w:val="false"/>
          <w:color w:val="000000"/>
          <w:sz w:val="28"/>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bookmarkEnd w:id="7"/>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Предлагаемый в программе по физике перечень лабораторных и практических работ является рекомендованным, учитель делает выбор проведения лабораторных работ и опытов с учётом индивидуальных особенностей обучающихся.</w:t>
      </w:r>
    </w:p>
    <w:bookmarkStart w:name="block-8327169" w:id="8"/>
    <w:p>
      <w:pPr>
        <w:sectPr>
          <w:pgSz w:w="11906" w:h="16383" w:orient="portrait"/>
        </w:sectPr>
      </w:pPr>
    </w:p>
    <w:bookmarkEnd w:id="8"/>
    <w:bookmarkEnd w:id="6"/>
    <w:bookmarkStart w:name="block-8327170" w:id="9"/>
    <w:p>
      <w:pPr>
        <w:spacing w:before="0" w:after="0" w:line="264"/>
        <w:ind w:left="120"/>
        <w:jc w:val="both"/>
      </w:pPr>
      <w:bookmarkStart w:name="_Toc124426195" w:id="10"/>
      <w:bookmarkEnd w:id="10"/>
      <w:r>
        <w:rPr>
          <w:rFonts w:ascii="Times New Roman" w:hAnsi="Times New Roman"/>
          <w:b/>
          <w:i w:val="false"/>
          <w:color w:val="000000"/>
          <w:sz w:val="28"/>
        </w:rPr>
        <w:t xml:space="preserve">СОДЕРЖАНИЕ ОБУЧЕНИЯ </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1. Физика и методы научного познания</w:t>
      </w:r>
    </w:p>
    <w:p>
      <w:pPr>
        <w:spacing w:before="0" w:after="0" w:line="264"/>
        <w:ind w:firstLine="600"/>
        <w:jc w:val="both"/>
      </w:pPr>
      <w:r>
        <w:rPr>
          <w:rFonts w:ascii="Times New Roman" w:hAnsi="Times New Roman"/>
          <w:b w:val="false"/>
          <w:i w:val="false"/>
          <w:color w:val="000000"/>
          <w:sz w:val="28"/>
        </w:rPr>
        <w:t xml:space="preserve">Физика – наука о природе. Научные методы познания окружающего мира. Роль эксперимента и теории в процессе познания природы. Эксперимент в физике. </w:t>
      </w:r>
    </w:p>
    <w:p>
      <w:pPr>
        <w:spacing w:before="0" w:after="0" w:line="264"/>
        <w:ind w:firstLine="600"/>
        <w:jc w:val="both"/>
      </w:pPr>
      <w:r>
        <w:rPr>
          <w:rFonts w:ascii="Times New Roman" w:hAnsi="Times New Roman"/>
          <w:b w:val="false"/>
          <w:i w:val="false"/>
          <w:color w:val="000000"/>
          <w:sz w:val="28"/>
        </w:rPr>
        <w:t xml:space="preserve">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 </w:t>
      </w:r>
    </w:p>
    <w:p>
      <w:pPr>
        <w:spacing w:before="0" w:after="0" w:line="264"/>
        <w:ind w:firstLine="600"/>
        <w:jc w:val="both"/>
      </w:pPr>
      <w:r>
        <w:rPr>
          <w:rFonts w:ascii="Times New Roman" w:hAnsi="Times New Roman"/>
          <w:b w:val="false"/>
          <w:i w:val="false"/>
          <w:color w:val="000000"/>
          <w:sz w:val="28"/>
        </w:rPr>
        <w:t xml:space="preserve">Роль и место физики в формировании современной научной картины мира, в практической деятельности людей. </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Аналоговые и цифровые измерительные приборы, компьютерные датчики.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2. Механика</w:t>
      </w:r>
    </w:p>
    <w:p>
      <w:pPr>
        <w:spacing w:before="0" w:after="0" w:line="264"/>
        <w:ind w:firstLine="600"/>
        <w:jc w:val="both"/>
      </w:pPr>
      <w:r>
        <w:rPr>
          <w:rFonts w:ascii="Times New Roman" w:hAnsi="Times New Roman"/>
          <w:b/>
          <w:i/>
          <w:color w:val="000000"/>
          <w:sz w:val="28"/>
        </w:rPr>
        <w:t xml:space="preserve">Тема 1. Кинематика </w:t>
      </w:r>
    </w:p>
    <w:p>
      <w:pPr>
        <w:spacing w:before="0" w:after="0" w:line="264"/>
        <w:ind w:firstLine="600"/>
        <w:jc w:val="both"/>
      </w:pPr>
      <w:r>
        <w:rPr>
          <w:rFonts w:ascii="Times New Roman" w:hAnsi="Times New Roman"/>
          <w:b w:val="false"/>
          <w:i w:val="false"/>
          <w:color w:val="000000"/>
          <w:sz w:val="28"/>
        </w:rPr>
        <w:t xml:space="preserve">Механическое движение. Относительность механического движения. Система отсчёта. Траектория. </w:t>
      </w:r>
    </w:p>
    <w:p>
      <w:pPr>
        <w:spacing w:before="0" w:after="0" w:line="264"/>
        <w:ind w:firstLine="600"/>
        <w:jc w:val="both"/>
      </w:pPr>
      <w:r>
        <w:rPr>
          <w:rFonts w:ascii="Times New Roman" w:hAnsi="Times New Roman"/>
          <w:b w:val="false"/>
          <w:i w:val="false"/>
          <w:color w:val="000000"/>
          <w:sz w:val="28"/>
        </w:rPr>
        <w:t xml:space="preserve">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 </w:t>
      </w:r>
    </w:p>
    <w:p>
      <w:pPr>
        <w:spacing w:before="0" w:after="0" w:line="264"/>
        <w:ind w:firstLine="600"/>
        <w:jc w:val="both"/>
      </w:pPr>
      <w:r>
        <w:rPr>
          <w:rFonts w:ascii="Times New Roman" w:hAnsi="Times New Roman"/>
          <w:b w:val="false"/>
          <w:i w:val="false"/>
          <w:color w:val="000000"/>
          <w:sz w:val="28"/>
        </w:rPr>
        <w:t xml:space="preserve">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 </w:t>
      </w:r>
    </w:p>
    <w:p>
      <w:pPr>
        <w:spacing w:before="0" w:after="0" w:line="264"/>
        <w:ind w:firstLine="600"/>
        <w:jc w:val="both"/>
      </w:pPr>
      <w:r>
        <w:rPr>
          <w:rFonts w:ascii="Times New Roman" w:hAnsi="Times New Roman"/>
          <w:b w:val="false"/>
          <w:i w:val="false"/>
          <w:color w:val="000000"/>
          <w:sz w:val="28"/>
        </w:rPr>
        <w:t xml:space="preserve">Свободное падение. Ускорение свободного падения. </w:t>
      </w:r>
    </w:p>
    <w:p>
      <w:pPr>
        <w:spacing w:before="0" w:after="0" w:line="264"/>
        <w:ind w:firstLine="600"/>
        <w:jc w:val="both"/>
      </w:pPr>
      <w:r>
        <w:rPr>
          <w:rFonts w:ascii="Times New Roman" w:hAnsi="Times New Roman"/>
          <w:b w:val="false"/>
          <w:i w:val="false"/>
          <w:color w:val="000000"/>
          <w:sz w:val="28"/>
        </w:rPr>
        <w:t xml:space="preserve">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спидометр, движение снарядов, цепные и ремённые передачи.</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Модель системы отсчёта, иллюстрация кинематических характеристик движения.</w:t>
      </w:r>
    </w:p>
    <w:p>
      <w:pPr>
        <w:spacing w:before="0" w:after="0" w:line="264"/>
        <w:ind w:firstLine="600"/>
        <w:jc w:val="both"/>
      </w:pPr>
      <w:r>
        <w:rPr>
          <w:rFonts w:ascii="Times New Roman" w:hAnsi="Times New Roman"/>
          <w:b w:val="false"/>
          <w:i w:val="false"/>
          <w:color w:val="000000"/>
          <w:sz w:val="28"/>
        </w:rPr>
        <w:t xml:space="preserve">Преобразование движений с использованием простых механизмов. </w:t>
      </w:r>
    </w:p>
    <w:p>
      <w:pPr>
        <w:spacing w:before="0" w:after="0" w:line="264"/>
        <w:ind w:firstLine="600"/>
        <w:jc w:val="both"/>
      </w:pPr>
      <w:r>
        <w:rPr>
          <w:rFonts w:ascii="Times New Roman" w:hAnsi="Times New Roman"/>
          <w:b w:val="false"/>
          <w:i w:val="false"/>
          <w:color w:val="000000"/>
          <w:sz w:val="28"/>
        </w:rPr>
        <w:t xml:space="preserve">Падение тел в воздухе и в разреженном пространстве. </w:t>
      </w:r>
    </w:p>
    <w:p>
      <w:pPr>
        <w:spacing w:before="0" w:after="0" w:line="264"/>
        <w:ind w:firstLine="600"/>
        <w:jc w:val="both"/>
      </w:pPr>
      <w:r>
        <w:rPr>
          <w:rFonts w:ascii="Times New Roman" w:hAnsi="Times New Roman"/>
          <w:b w:val="false"/>
          <w:i w:val="false"/>
          <w:color w:val="000000"/>
          <w:sz w:val="28"/>
        </w:rPr>
        <w:t xml:space="preserve">Наблюдение движения тела, брошенного под углом к горизонту и горизонтально. </w:t>
      </w:r>
    </w:p>
    <w:p>
      <w:pPr>
        <w:spacing w:before="0" w:after="0" w:line="264"/>
        <w:ind w:firstLine="600"/>
        <w:jc w:val="both"/>
      </w:pPr>
      <w:r>
        <w:rPr>
          <w:rFonts w:ascii="Times New Roman" w:hAnsi="Times New Roman"/>
          <w:b w:val="false"/>
          <w:i w:val="false"/>
          <w:color w:val="000000"/>
          <w:sz w:val="28"/>
        </w:rPr>
        <w:t>Измерение ускорения свободного падения.</w:t>
      </w:r>
    </w:p>
    <w:p>
      <w:pPr>
        <w:spacing w:before="0" w:after="0" w:line="264"/>
        <w:ind w:firstLine="600"/>
        <w:jc w:val="both"/>
      </w:pPr>
      <w:r>
        <w:rPr>
          <w:rFonts w:ascii="Times New Roman" w:hAnsi="Times New Roman"/>
          <w:b w:val="false"/>
          <w:i w:val="false"/>
          <w:color w:val="000000"/>
          <w:sz w:val="28"/>
        </w:rPr>
        <w:t>Направление скорости при движении по окружности.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неравномерного движения с целью определения мгновенной скорости.</w:t>
      </w:r>
    </w:p>
    <w:p>
      <w:pPr>
        <w:spacing w:before="0" w:after="0" w:line="264"/>
        <w:ind w:firstLine="600"/>
        <w:jc w:val="both"/>
      </w:pPr>
      <w:r>
        <w:rPr>
          <w:rFonts w:ascii="Times New Roman" w:hAnsi="Times New Roman"/>
          <w:b w:val="false"/>
          <w:i w:val="false"/>
          <w:color w:val="000000"/>
          <w:sz w:val="28"/>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pPr>
        <w:spacing w:before="0" w:after="0" w:line="264"/>
        <w:ind w:firstLine="600"/>
        <w:jc w:val="both"/>
      </w:pPr>
      <w:r>
        <w:rPr>
          <w:rFonts w:ascii="Times New Roman" w:hAnsi="Times New Roman"/>
          <w:b w:val="false"/>
          <w:i w:val="false"/>
          <w:color w:val="000000"/>
          <w:sz w:val="28"/>
        </w:rPr>
        <w:t>Изучение движения шарика в вязкой жидкости.</w:t>
      </w:r>
    </w:p>
    <w:p>
      <w:pPr>
        <w:spacing w:before="0" w:after="0" w:line="264"/>
        <w:ind w:firstLine="600"/>
        <w:jc w:val="both"/>
      </w:pPr>
      <w:r>
        <w:rPr>
          <w:rFonts w:ascii="Times New Roman" w:hAnsi="Times New Roman"/>
          <w:b w:val="false"/>
          <w:i w:val="false"/>
          <w:color w:val="000000"/>
          <w:sz w:val="28"/>
        </w:rPr>
        <w:t>Изучение движения тела, брошенного горизонтально.</w:t>
      </w:r>
    </w:p>
    <w:p>
      <w:pPr>
        <w:spacing w:before="0" w:after="0" w:line="264"/>
        <w:ind w:firstLine="600"/>
        <w:jc w:val="both"/>
      </w:pPr>
      <w:r>
        <w:rPr>
          <w:rFonts w:ascii="Times New Roman" w:hAnsi="Times New Roman"/>
          <w:b/>
          <w:i/>
          <w:color w:val="000000"/>
          <w:sz w:val="28"/>
        </w:rPr>
        <w:t>Тема 2. Динамика</w:t>
      </w:r>
    </w:p>
    <w:p>
      <w:pPr>
        <w:spacing w:before="0" w:after="0" w:line="264"/>
        <w:ind w:firstLine="600"/>
        <w:jc w:val="both"/>
      </w:pPr>
      <w:r>
        <w:rPr>
          <w:rFonts w:ascii="Times New Roman" w:hAnsi="Times New Roman"/>
          <w:b w:val="false"/>
          <w:i w:val="false"/>
          <w:color w:val="000000"/>
          <w:sz w:val="28"/>
        </w:rPr>
        <w:t xml:space="preserve">Принцип относительности Галилея. Первый закон Ньютона. Инерциальные системы отсчёта. </w:t>
      </w:r>
    </w:p>
    <w:p>
      <w:pPr>
        <w:spacing w:before="0" w:after="0" w:line="264"/>
        <w:ind w:firstLine="600"/>
        <w:jc w:val="both"/>
      </w:pPr>
      <w:r>
        <w:rPr>
          <w:rFonts w:ascii="Times New Roman" w:hAnsi="Times New Roman"/>
          <w:b w:val="false"/>
          <w:i w:val="false"/>
          <w:color w:val="000000"/>
          <w:sz w:val="28"/>
        </w:rPr>
        <w:t>Масса тела. Сила. Принцип суперпозиции сил. Второй закон Ньютона для материальной точки. Третий закон Ньютона для материальных точек.</w:t>
      </w:r>
    </w:p>
    <w:p>
      <w:pPr>
        <w:spacing w:before="0" w:after="0" w:line="264"/>
        <w:ind w:firstLine="600"/>
        <w:jc w:val="both"/>
      </w:pPr>
      <w:r>
        <w:rPr>
          <w:rFonts w:ascii="Times New Roman" w:hAnsi="Times New Roman"/>
          <w:b w:val="false"/>
          <w:i w:val="false"/>
          <w:color w:val="000000"/>
          <w:sz w:val="28"/>
        </w:rPr>
        <w:t xml:space="preserve">Закон всемирного тяготения. Сила тяжести. Первая космическая скорость. </w:t>
      </w:r>
    </w:p>
    <w:p>
      <w:pPr>
        <w:spacing w:before="0" w:after="0" w:line="264"/>
        <w:ind w:firstLine="600"/>
        <w:jc w:val="both"/>
      </w:pPr>
      <w:r>
        <w:rPr>
          <w:rFonts w:ascii="Times New Roman" w:hAnsi="Times New Roman"/>
          <w:b w:val="false"/>
          <w:i w:val="false"/>
          <w:color w:val="000000"/>
          <w:sz w:val="28"/>
        </w:rPr>
        <w:t>Сила упругости. Закон Гука. Вес тела.</w:t>
      </w:r>
    </w:p>
    <w:p>
      <w:pPr>
        <w:spacing w:before="0" w:after="0" w:line="264"/>
        <w:ind w:firstLine="600"/>
        <w:jc w:val="both"/>
      </w:pPr>
      <w:r>
        <w:rPr>
          <w:rFonts w:ascii="Times New Roman" w:hAnsi="Times New Roman"/>
          <w:b w:val="false"/>
          <w:i w:val="false"/>
          <w:color w:val="000000"/>
          <w:sz w:val="28"/>
        </w:rPr>
        <w:t xml:space="preserve">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 </w:t>
      </w:r>
    </w:p>
    <w:p>
      <w:pPr>
        <w:spacing w:before="0" w:after="0" w:line="264"/>
        <w:ind w:firstLine="600"/>
        <w:jc w:val="both"/>
      </w:pPr>
      <w:r>
        <w:rPr>
          <w:rFonts w:ascii="Times New Roman" w:hAnsi="Times New Roman"/>
          <w:b w:val="false"/>
          <w:i w:val="false"/>
          <w:color w:val="000000"/>
          <w:sz w:val="28"/>
        </w:rPr>
        <w:t>Поступательное и вращательное движение абсолютно твёрдого тела.</w:t>
      </w:r>
    </w:p>
    <w:p>
      <w:pPr>
        <w:spacing w:before="0" w:after="0" w:line="264"/>
        <w:ind w:firstLine="600"/>
        <w:jc w:val="both"/>
      </w:pPr>
      <w:r>
        <w:rPr>
          <w:rFonts w:ascii="Times New Roman" w:hAnsi="Times New Roman"/>
          <w:b w:val="false"/>
          <w:i w:val="false"/>
          <w:color w:val="000000"/>
          <w:sz w:val="28"/>
        </w:rPr>
        <w:t>Момент силы относительно оси вращения. Плечо силы. Условия равновесия твёрдого тела.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подшипники, движение искусственных спутников.</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Явление инерции.</w:t>
      </w:r>
    </w:p>
    <w:p>
      <w:pPr>
        <w:spacing w:before="0" w:after="0" w:line="264"/>
        <w:ind w:firstLine="600"/>
        <w:jc w:val="both"/>
      </w:pPr>
      <w:r>
        <w:rPr>
          <w:rFonts w:ascii="Times New Roman" w:hAnsi="Times New Roman"/>
          <w:b w:val="false"/>
          <w:i w:val="false"/>
          <w:color w:val="000000"/>
          <w:sz w:val="28"/>
        </w:rPr>
        <w:t>Сравнение масс взаимодействующих тел.</w:t>
      </w:r>
    </w:p>
    <w:p>
      <w:pPr>
        <w:spacing w:before="0" w:after="0" w:line="264"/>
        <w:ind w:firstLine="600"/>
        <w:jc w:val="both"/>
      </w:pPr>
      <w:r>
        <w:rPr>
          <w:rFonts w:ascii="Times New Roman" w:hAnsi="Times New Roman"/>
          <w:b w:val="false"/>
          <w:i w:val="false"/>
          <w:color w:val="000000"/>
          <w:sz w:val="28"/>
        </w:rPr>
        <w:t>Второй закон Ньютона.</w:t>
      </w:r>
    </w:p>
    <w:p>
      <w:pPr>
        <w:spacing w:before="0" w:after="0" w:line="264"/>
        <w:ind w:firstLine="600"/>
        <w:jc w:val="both"/>
      </w:pPr>
      <w:r>
        <w:rPr>
          <w:rFonts w:ascii="Times New Roman" w:hAnsi="Times New Roman"/>
          <w:b w:val="false"/>
          <w:i w:val="false"/>
          <w:color w:val="000000"/>
          <w:sz w:val="28"/>
        </w:rPr>
        <w:t>Измерение сил.</w:t>
      </w:r>
    </w:p>
    <w:p>
      <w:pPr>
        <w:spacing w:before="0" w:after="0" w:line="264"/>
        <w:ind w:firstLine="600"/>
        <w:jc w:val="both"/>
      </w:pPr>
      <w:r>
        <w:rPr>
          <w:rFonts w:ascii="Times New Roman" w:hAnsi="Times New Roman"/>
          <w:b w:val="false"/>
          <w:i w:val="false"/>
          <w:color w:val="000000"/>
          <w:sz w:val="28"/>
        </w:rPr>
        <w:t>Сложение сил.</w:t>
      </w:r>
    </w:p>
    <w:p>
      <w:pPr>
        <w:spacing w:before="0" w:after="0" w:line="264"/>
        <w:ind w:firstLine="600"/>
        <w:jc w:val="both"/>
      </w:pPr>
      <w:r>
        <w:rPr>
          <w:rFonts w:ascii="Times New Roman" w:hAnsi="Times New Roman"/>
          <w:b w:val="false"/>
          <w:i w:val="false"/>
          <w:color w:val="000000"/>
          <w:sz w:val="28"/>
        </w:rPr>
        <w:t>Зависимость силы упругости от деформации.</w:t>
      </w:r>
    </w:p>
    <w:p>
      <w:pPr>
        <w:spacing w:before="0" w:after="0" w:line="264"/>
        <w:ind w:firstLine="600"/>
        <w:jc w:val="both"/>
      </w:pPr>
      <w:r>
        <w:rPr>
          <w:rFonts w:ascii="Times New Roman" w:hAnsi="Times New Roman"/>
          <w:b w:val="false"/>
          <w:i w:val="false"/>
          <w:color w:val="000000"/>
          <w:sz w:val="28"/>
        </w:rPr>
        <w:t>Невесомость. Вес тела при ускоренном подъёме и падении.</w:t>
      </w:r>
    </w:p>
    <w:p>
      <w:pPr>
        <w:spacing w:before="0" w:after="0" w:line="264"/>
        <w:ind w:firstLine="600"/>
        <w:jc w:val="both"/>
      </w:pPr>
      <w:r>
        <w:rPr>
          <w:rFonts w:ascii="Times New Roman" w:hAnsi="Times New Roman"/>
          <w:b w:val="false"/>
          <w:i w:val="false"/>
          <w:color w:val="000000"/>
          <w:sz w:val="28"/>
        </w:rPr>
        <w:t>Сравнение сил трения покоя, качения и скольжения.</w:t>
      </w:r>
    </w:p>
    <w:p>
      <w:pPr>
        <w:spacing w:before="0" w:after="0" w:line="264"/>
        <w:ind w:firstLine="600"/>
        <w:jc w:val="both"/>
      </w:pPr>
      <w:r>
        <w:rPr>
          <w:rFonts w:ascii="Times New Roman" w:hAnsi="Times New Roman"/>
          <w:b w:val="false"/>
          <w:i w:val="false"/>
          <w:color w:val="000000"/>
          <w:sz w:val="28"/>
        </w:rPr>
        <w:t>Условия равновесия твёрдого тела. Виды равновесия.</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движения бруска по наклонной плоскости.</w:t>
      </w:r>
    </w:p>
    <w:p>
      <w:pPr>
        <w:spacing w:before="0" w:after="0" w:line="264"/>
        <w:ind w:firstLine="600"/>
        <w:jc w:val="both"/>
      </w:pPr>
      <w:r>
        <w:rPr>
          <w:rFonts w:ascii="Times New Roman" w:hAnsi="Times New Roman"/>
          <w:b w:val="false"/>
          <w:i w:val="false"/>
          <w:color w:val="000000"/>
          <w:sz w:val="28"/>
        </w:rPr>
        <w:t xml:space="preserve">Исследование зависимости сил упругости, возникающих в пружине и резиновом образце, от их деформации. </w:t>
      </w:r>
    </w:p>
    <w:p>
      <w:pPr>
        <w:spacing w:before="0" w:after="0" w:line="264"/>
        <w:ind w:firstLine="600"/>
        <w:jc w:val="both"/>
      </w:pPr>
      <w:r>
        <w:rPr>
          <w:rFonts w:ascii="Times New Roman" w:hAnsi="Times New Roman"/>
          <w:b w:val="false"/>
          <w:i w:val="false"/>
          <w:color w:val="000000"/>
          <w:sz w:val="28"/>
        </w:rPr>
        <w:t>Исследование условий равновесия твёрдого тела, имеющего ось вращения.</w:t>
      </w:r>
    </w:p>
    <w:p>
      <w:pPr>
        <w:spacing w:before="0" w:after="0" w:line="264"/>
        <w:ind w:firstLine="600"/>
        <w:jc w:val="both"/>
      </w:pPr>
      <w:r>
        <w:rPr>
          <w:rFonts w:ascii="Times New Roman" w:hAnsi="Times New Roman"/>
          <w:b/>
          <w:i/>
          <w:color w:val="000000"/>
          <w:sz w:val="28"/>
        </w:rPr>
        <w:t>Тема 3. Законы сохранения в механике</w:t>
      </w:r>
    </w:p>
    <w:p>
      <w:pPr>
        <w:spacing w:before="0" w:after="0" w:line="264"/>
        <w:ind w:firstLine="600"/>
        <w:jc w:val="both"/>
      </w:pPr>
      <w:r>
        <w:rPr>
          <w:rFonts w:ascii="Times New Roman" w:hAnsi="Times New Roman"/>
          <w:b w:val="false"/>
          <w:i w:val="false"/>
          <w:color w:val="000000"/>
          <w:sz w:val="28"/>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pPr>
        <w:spacing w:before="0" w:after="0" w:line="264"/>
        <w:ind w:firstLine="600"/>
        <w:jc w:val="both"/>
      </w:pPr>
      <w:r>
        <w:rPr>
          <w:rFonts w:ascii="Times New Roman" w:hAnsi="Times New Roman"/>
          <w:b w:val="false"/>
          <w:i w:val="false"/>
          <w:color w:val="000000"/>
          <w:sz w:val="28"/>
        </w:rPr>
        <w:t>Работа силы. Мощность силы.</w:t>
      </w:r>
    </w:p>
    <w:p>
      <w:pPr>
        <w:spacing w:before="0" w:after="0" w:line="264"/>
        <w:ind w:firstLine="600"/>
        <w:jc w:val="both"/>
      </w:pPr>
      <w:r>
        <w:rPr>
          <w:rFonts w:ascii="Times New Roman" w:hAnsi="Times New Roman"/>
          <w:b w:val="false"/>
          <w:i w:val="false"/>
          <w:color w:val="000000"/>
          <w:sz w:val="28"/>
        </w:rPr>
        <w:t>Кинетическая энергия материальной точки. Теорема об изменении кинетической энергии.</w:t>
      </w:r>
    </w:p>
    <w:p>
      <w:pPr>
        <w:spacing w:before="0" w:after="0" w:line="264"/>
        <w:ind w:firstLine="600"/>
        <w:jc w:val="both"/>
      </w:pPr>
      <w:r>
        <w:rPr>
          <w:rFonts w:ascii="Times New Roman" w:hAnsi="Times New Roman"/>
          <w:b w:val="false"/>
          <w:i w:val="false"/>
          <w:color w:val="000000"/>
          <w:sz w:val="28"/>
        </w:rPr>
        <w:t xml:space="preserve">Потенциальная энергия. Потенциальная энергия упруго деформированной пружины. Потенциальная энергия тела вблизи поверхности Земли. </w:t>
      </w:r>
    </w:p>
    <w:p>
      <w:pPr>
        <w:spacing w:before="0" w:after="0" w:line="264"/>
        <w:ind w:firstLine="600"/>
        <w:jc w:val="both"/>
      </w:pPr>
      <w:r>
        <w:rPr>
          <w:rFonts w:ascii="Times New Roman" w:hAnsi="Times New Roman"/>
          <w:b w:val="false"/>
          <w:i w:val="false"/>
          <w:color w:val="000000"/>
          <w:sz w:val="28"/>
        </w:rPr>
        <w:t>Потенциальные и непотенциальные силы. Связь работы непотенциальных сил с изменением механической энергии системы тел. Закон сохранения механической энергии.</w:t>
      </w:r>
    </w:p>
    <w:p>
      <w:pPr>
        <w:spacing w:before="0" w:after="0" w:line="264"/>
        <w:ind w:firstLine="600"/>
        <w:jc w:val="both"/>
      </w:pPr>
      <w:r>
        <w:rPr>
          <w:rFonts w:ascii="Times New Roman" w:hAnsi="Times New Roman"/>
          <w:b w:val="false"/>
          <w:i w:val="false"/>
          <w:color w:val="000000"/>
          <w:sz w:val="28"/>
        </w:rPr>
        <w:t>Упругие и неупругие столкновения.</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водомёт, копёр, пружинный пистолет, движение ракет.</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Закон сохранения импульса.</w:t>
      </w:r>
    </w:p>
    <w:p>
      <w:pPr>
        <w:spacing w:before="0" w:after="0" w:line="264"/>
        <w:ind w:firstLine="600"/>
        <w:jc w:val="both"/>
      </w:pPr>
      <w:r>
        <w:rPr>
          <w:rFonts w:ascii="Times New Roman" w:hAnsi="Times New Roman"/>
          <w:b w:val="false"/>
          <w:i w:val="false"/>
          <w:color w:val="000000"/>
          <w:sz w:val="28"/>
        </w:rPr>
        <w:t>Реактивное движение.</w:t>
      </w:r>
    </w:p>
    <w:p>
      <w:pPr>
        <w:spacing w:before="0" w:after="0" w:line="264"/>
        <w:ind w:firstLine="600"/>
        <w:jc w:val="both"/>
      </w:pPr>
      <w:r>
        <w:rPr>
          <w:rFonts w:ascii="Times New Roman" w:hAnsi="Times New Roman"/>
          <w:b w:val="false"/>
          <w:i w:val="false"/>
          <w:color w:val="000000"/>
          <w:sz w:val="28"/>
        </w:rPr>
        <w:t>Переход потенциальной энергии в кинетическую и обратно.</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 xml:space="preserve">Изучение абсолютно неупругого удара с помощью двух одинаковых нитяных маятников. </w:t>
      </w:r>
    </w:p>
    <w:p>
      <w:pPr>
        <w:spacing w:before="0" w:after="0" w:line="264"/>
        <w:ind w:firstLine="600"/>
        <w:jc w:val="both"/>
      </w:pPr>
      <w:r>
        <w:rPr>
          <w:rFonts w:ascii="Times New Roman" w:hAnsi="Times New Roman"/>
          <w:b w:val="false"/>
          <w:i w:val="false"/>
          <w:color w:val="000000"/>
          <w:sz w:val="28"/>
        </w:rPr>
        <w:t>Исследование связи работы силы с изменением механической энергии тела на примере растяжения резинового жгута.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3. Молекулярная физика и термодинамика</w:t>
      </w:r>
    </w:p>
    <w:p>
      <w:pPr>
        <w:spacing w:before="0" w:after="0" w:line="264"/>
        <w:ind w:firstLine="600"/>
        <w:jc w:val="both"/>
      </w:pPr>
      <w:r>
        <w:rPr>
          <w:rFonts w:ascii="Times New Roman" w:hAnsi="Times New Roman"/>
          <w:b/>
          <w:i/>
          <w:color w:val="000000"/>
          <w:sz w:val="28"/>
        </w:rPr>
        <w:t>Тема 1. Основы молекулярно-кинетической теории</w:t>
      </w:r>
    </w:p>
    <w:p>
      <w:pPr>
        <w:spacing w:before="0" w:after="0" w:line="264"/>
        <w:ind w:firstLine="600"/>
        <w:jc w:val="both"/>
      </w:pPr>
      <w:r>
        <w:rPr>
          <w:rFonts w:ascii="Times New Roman" w:hAnsi="Times New Roman"/>
          <w:b w:val="false"/>
          <w:i w:val="false"/>
          <w:color w:val="000000"/>
          <w:sz w:val="28"/>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pPr>
        <w:spacing w:before="0" w:after="0" w:line="264"/>
        <w:ind w:firstLine="600"/>
        <w:jc w:val="both"/>
      </w:pPr>
      <w:r>
        <w:rPr>
          <w:rFonts w:ascii="Times New Roman" w:hAnsi="Times New Roman"/>
          <w:b w:val="false"/>
          <w:i w:val="false"/>
          <w:color w:val="000000"/>
          <w:sz w:val="28"/>
        </w:rPr>
        <w:t xml:space="preserve">Тепловое равновесие. Температура и её измерение. Шкала температур Цельсия. </w:t>
      </w:r>
    </w:p>
    <w:p>
      <w:pPr>
        <w:spacing w:before="0" w:after="0" w:line="264"/>
        <w:ind w:firstLine="600"/>
        <w:jc w:val="both"/>
      </w:pPr>
      <w:r>
        <w:rPr>
          <w:rFonts w:ascii="Times New Roman" w:hAnsi="Times New Roman"/>
          <w:b w:val="false"/>
          <w:i w:val="false"/>
          <w:color w:val="000000"/>
          <w:sz w:val="28"/>
        </w:rPr>
        <w:t xml:space="preserve">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Менделеева–Клапейрона. Закон Дальтона. Изопроцессы в идеальном газе с постоянным количеством вещества. Графическое представление изопроцессов: изотерма, изохора, изобара.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термометр, барометр.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Опыты, доказывающие дискретное строение вещества, фотографии молекул органических соединений.</w:t>
      </w:r>
    </w:p>
    <w:p>
      <w:pPr>
        <w:spacing w:before="0" w:after="0" w:line="264"/>
        <w:ind w:firstLine="600"/>
        <w:jc w:val="both"/>
      </w:pPr>
      <w:r>
        <w:rPr>
          <w:rFonts w:ascii="Times New Roman" w:hAnsi="Times New Roman"/>
          <w:b w:val="false"/>
          <w:i w:val="false"/>
          <w:color w:val="000000"/>
          <w:sz w:val="28"/>
        </w:rPr>
        <w:t xml:space="preserve">Опыты по диффузии жидкостей и газов. </w:t>
      </w:r>
    </w:p>
    <w:p>
      <w:pPr>
        <w:spacing w:before="0" w:after="0" w:line="264"/>
        <w:ind w:firstLine="600"/>
        <w:jc w:val="both"/>
      </w:pPr>
      <w:r>
        <w:rPr>
          <w:rFonts w:ascii="Times New Roman" w:hAnsi="Times New Roman"/>
          <w:b w:val="false"/>
          <w:i w:val="false"/>
          <w:color w:val="000000"/>
          <w:sz w:val="28"/>
        </w:rPr>
        <w:t xml:space="preserve">Модель броуновского движения. </w:t>
      </w:r>
    </w:p>
    <w:p>
      <w:pPr>
        <w:spacing w:before="0" w:after="0" w:line="264"/>
        <w:ind w:firstLine="600"/>
        <w:jc w:val="both"/>
      </w:pPr>
      <w:r>
        <w:rPr>
          <w:rFonts w:ascii="Times New Roman" w:hAnsi="Times New Roman"/>
          <w:b w:val="false"/>
          <w:i w:val="false"/>
          <w:color w:val="000000"/>
          <w:sz w:val="28"/>
        </w:rPr>
        <w:t>Модель опыта Штерна.</w:t>
      </w:r>
    </w:p>
    <w:p>
      <w:pPr>
        <w:spacing w:before="0" w:after="0" w:line="264"/>
        <w:ind w:firstLine="600"/>
        <w:jc w:val="both"/>
      </w:pPr>
      <w:r>
        <w:rPr>
          <w:rFonts w:ascii="Times New Roman" w:hAnsi="Times New Roman"/>
          <w:b w:val="false"/>
          <w:i w:val="false"/>
          <w:color w:val="000000"/>
          <w:sz w:val="28"/>
        </w:rPr>
        <w:t>Опыты, доказывающие существование межмолекулярного взаимодействия.</w:t>
      </w:r>
    </w:p>
    <w:p>
      <w:pPr>
        <w:spacing w:before="0" w:after="0" w:line="264"/>
        <w:ind w:firstLine="600"/>
        <w:jc w:val="both"/>
      </w:pPr>
      <w:r>
        <w:rPr>
          <w:rFonts w:ascii="Times New Roman" w:hAnsi="Times New Roman"/>
          <w:b w:val="false"/>
          <w:i w:val="false"/>
          <w:color w:val="000000"/>
          <w:sz w:val="28"/>
        </w:rPr>
        <w:t>Модель, иллюстрирующая природу давления газа на стенки сосуда.</w:t>
      </w:r>
    </w:p>
    <w:p>
      <w:pPr>
        <w:spacing w:before="0" w:after="0" w:line="264"/>
        <w:ind w:firstLine="600"/>
        <w:jc w:val="both"/>
      </w:pPr>
      <w:r>
        <w:rPr>
          <w:rFonts w:ascii="Times New Roman" w:hAnsi="Times New Roman"/>
          <w:b w:val="false"/>
          <w:i w:val="false"/>
          <w:color w:val="000000"/>
          <w:sz w:val="28"/>
        </w:rPr>
        <w:t>Опыты, иллюстрирующие уравнение состояния идеального газа, изопроцессы.</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Определение массы воздуха в классной комнате на основе измерений объёма комнаты, давления и температуры воздуха в ней.</w:t>
      </w:r>
    </w:p>
    <w:p>
      <w:pPr>
        <w:spacing w:before="0" w:after="0" w:line="264"/>
        <w:ind w:firstLine="600"/>
        <w:jc w:val="both"/>
      </w:pPr>
      <w:r>
        <w:rPr>
          <w:rFonts w:ascii="Times New Roman" w:hAnsi="Times New Roman"/>
          <w:b w:val="false"/>
          <w:i w:val="false"/>
          <w:color w:val="000000"/>
          <w:sz w:val="28"/>
        </w:rPr>
        <w:t>Исследование зависимости между параметрами состояния разреженного газа.</w:t>
      </w:r>
    </w:p>
    <w:p>
      <w:pPr>
        <w:spacing w:before="0" w:after="0" w:line="264"/>
        <w:ind w:firstLine="600"/>
        <w:jc w:val="both"/>
      </w:pPr>
      <w:r>
        <w:rPr>
          <w:rFonts w:ascii="Times New Roman" w:hAnsi="Times New Roman"/>
          <w:b/>
          <w:i/>
          <w:color w:val="000000"/>
          <w:sz w:val="28"/>
        </w:rPr>
        <w:t>Тема 2. Основы термодинамики</w:t>
      </w:r>
    </w:p>
    <w:p>
      <w:pPr>
        <w:spacing w:before="0" w:after="0" w:line="264"/>
        <w:ind w:firstLine="600"/>
        <w:jc w:val="both"/>
      </w:pPr>
      <w:r>
        <w:rPr>
          <w:rFonts w:ascii="Times New Roman" w:hAnsi="Times New Roman"/>
          <w:b w:val="false"/>
          <w:i w:val="false"/>
          <w:color w:val="000000"/>
          <w:sz w:val="28"/>
        </w:rPr>
        <w:t xml:space="preserve">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 </w:t>
      </w:r>
    </w:p>
    <w:p>
      <w:pPr>
        <w:spacing w:before="0" w:after="0" w:line="264"/>
        <w:ind w:firstLine="600"/>
        <w:jc w:val="both"/>
      </w:pPr>
      <w:r>
        <w:rPr>
          <w:rFonts w:ascii="Times New Roman" w:hAnsi="Times New Roman"/>
          <w:b w:val="false"/>
          <w:i w:val="false"/>
          <w:color w:val="000000"/>
          <w:sz w:val="28"/>
        </w:rPr>
        <w:t>Понятие об адиабатном процессе. Первый закон термодинамики. Применение первого закона термодинамики к изопроцессам. Графическая интерпретация работы газа.</w:t>
      </w:r>
    </w:p>
    <w:p>
      <w:pPr>
        <w:spacing w:before="0" w:after="0" w:line="264"/>
        <w:ind w:firstLine="600"/>
        <w:jc w:val="both"/>
      </w:pPr>
      <w:r>
        <w:rPr>
          <w:rFonts w:ascii="Times New Roman" w:hAnsi="Times New Roman"/>
          <w:b w:val="false"/>
          <w:i w:val="false"/>
          <w:color w:val="000000"/>
          <w:sz w:val="28"/>
        </w:rPr>
        <w:t>Второй закон термодинамики. Необратимость процессов в природе.</w:t>
      </w:r>
    </w:p>
    <w:p>
      <w:pPr>
        <w:spacing w:before="0" w:after="0" w:line="264"/>
        <w:ind w:firstLine="600"/>
        <w:jc w:val="both"/>
      </w:pPr>
      <w:r>
        <w:rPr>
          <w:rFonts w:ascii="Times New Roman" w:hAnsi="Times New Roman"/>
          <w:b w:val="false"/>
          <w:i w:val="false"/>
          <w:color w:val="000000"/>
          <w:sz w:val="28"/>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двигатель внутреннего сгорания, бытовой холодильник, кондиционер.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 xml:space="preserve">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(видеодемонстрация). </w:t>
      </w:r>
    </w:p>
    <w:p>
      <w:pPr>
        <w:spacing w:before="0" w:after="0" w:line="264"/>
        <w:ind w:firstLine="600"/>
        <w:jc w:val="both"/>
      </w:pPr>
      <w:r>
        <w:rPr>
          <w:rFonts w:ascii="Times New Roman" w:hAnsi="Times New Roman"/>
          <w:b w:val="false"/>
          <w:i w:val="false"/>
          <w:color w:val="000000"/>
          <w:sz w:val="28"/>
        </w:rPr>
        <w:t>Изменение внутренней энергии (температуры) тела при теплопередаче.</w:t>
      </w:r>
    </w:p>
    <w:p>
      <w:pPr>
        <w:spacing w:before="0" w:after="0" w:line="264"/>
        <w:ind w:firstLine="600"/>
        <w:jc w:val="both"/>
      </w:pPr>
      <w:r>
        <w:rPr>
          <w:rFonts w:ascii="Times New Roman" w:hAnsi="Times New Roman"/>
          <w:b w:val="false"/>
          <w:i w:val="false"/>
          <w:color w:val="000000"/>
          <w:sz w:val="28"/>
        </w:rPr>
        <w:t>Опыт по адиабатному расширению воздуха (опыт с воздушным огнивом).</w:t>
      </w:r>
    </w:p>
    <w:p>
      <w:pPr>
        <w:spacing w:before="0" w:after="0" w:line="264"/>
        <w:ind w:firstLine="600"/>
        <w:jc w:val="both"/>
      </w:pPr>
      <w:r>
        <w:rPr>
          <w:rFonts w:ascii="Times New Roman" w:hAnsi="Times New Roman"/>
          <w:b w:val="false"/>
          <w:i w:val="false"/>
          <w:color w:val="000000"/>
          <w:sz w:val="28"/>
        </w:rPr>
        <w:t>Модели паровой турбины, двигателя внутреннего сгорания, реактивного двигателя.</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удельной теплоёмкости.</w:t>
      </w:r>
    </w:p>
    <w:p>
      <w:pPr>
        <w:spacing w:before="0" w:after="0" w:line="264"/>
        <w:ind w:firstLine="600"/>
        <w:jc w:val="both"/>
      </w:pPr>
      <w:r>
        <w:rPr>
          <w:rFonts w:ascii="Times New Roman" w:hAnsi="Times New Roman"/>
          <w:b/>
          <w:i/>
          <w:color w:val="000000"/>
          <w:sz w:val="28"/>
        </w:rPr>
        <w:t>Тема 3. Агрегатные состояния вещества. Фазовые переходы</w:t>
      </w:r>
    </w:p>
    <w:p>
      <w:pPr>
        <w:spacing w:before="0" w:after="0" w:line="264"/>
        <w:ind w:firstLine="600"/>
        <w:jc w:val="both"/>
      </w:pPr>
      <w:r>
        <w:rPr>
          <w:rFonts w:ascii="Times New Roman" w:hAnsi="Times New Roman"/>
          <w:b w:val="false"/>
          <w:i w:val="false"/>
          <w:color w:val="000000"/>
          <w:sz w:val="28"/>
        </w:rPr>
        <w:t xml:space="preserve">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 </w:t>
      </w:r>
    </w:p>
    <w:p>
      <w:pPr>
        <w:spacing w:before="0" w:after="0" w:line="264"/>
        <w:ind w:firstLine="600"/>
        <w:jc w:val="both"/>
      </w:pPr>
      <w:r>
        <w:rPr>
          <w:rFonts w:ascii="Times New Roman" w:hAnsi="Times New Roman"/>
          <w:b w:val="false"/>
          <w:i w:val="false"/>
          <w:color w:val="000000"/>
          <w:sz w:val="28"/>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pPr>
        <w:spacing w:before="0" w:after="0" w:line="264"/>
        <w:ind w:firstLine="600"/>
        <w:jc w:val="both"/>
      </w:pPr>
      <w:r>
        <w:rPr>
          <w:rFonts w:ascii="Times New Roman" w:hAnsi="Times New Roman"/>
          <w:b w:val="false"/>
          <w:i w:val="false"/>
          <w:color w:val="000000"/>
          <w:sz w:val="28"/>
        </w:rPr>
        <w:t>Уравнение теплового баланса.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Свойства насыщенных паров.</w:t>
      </w:r>
    </w:p>
    <w:p>
      <w:pPr>
        <w:spacing w:before="0" w:after="0" w:line="264"/>
        <w:ind w:firstLine="600"/>
        <w:jc w:val="both"/>
      </w:pPr>
      <w:r>
        <w:rPr>
          <w:rFonts w:ascii="Times New Roman" w:hAnsi="Times New Roman"/>
          <w:b w:val="false"/>
          <w:i w:val="false"/>
          <w:color w:val="000000"/>
          <w:sz w:val="28"/>
        </w:rPr>
        <w:t>Кипение при пониженном давлении.</w:t>
      </w:r>
    </w:p>
    <w:p>
      <w:pPr>
        <w:spacing w:before="0" w:after="0" w:line="264"/>
        <w:ind w:firstLine="600"/>
        <w:jc w:val="both"/>
      </w:pPr>
      <w:r>
        <w:rPr>
          <w:rFonts w:ascii="Times New Roman" w:hAnsi="Times New Roman"/>
          <w:b w:val="false"/>
          <w:i w:val="false"/>
          <w:color w:val="000000"/>
          <w:sz w:val="28"/>
        </w:rPr>
        <w:t>Способы измерения влажности.</w:t>
      </w:r>
    </w:p>
    <w:p>
      <w:pPr>
        <w:spacing w:before="0" w:after="0" w:line="264"/>
        <w:ind w:firstLine="600"/>
        <w:jc w:val="both"/>
      </w:pPr>
      <w:r>
        <w:rPr>
          <w:rFonts w:ascii="Times New Roman" w:hAnsi="Times New Roman"/>
          <w:b w:val="false"/>
          <w:i w:val="false"/>
          <w:color w:val="000000"/>
          <w:sz w:val="28"/>
        </w:rPr>
        <w:t>Наблюдение нагревания и плавления кристаллического вещества.</w:t>
      </w:r>
    </w:p>
    <w:p>
      <w:pPr>
        <w:spacing w:before="0" w:after="0" w:line="264"/>
        <w:ind w:firstLine="600"/>
        <w:jc w:val="both"/>
      </w:pPr>
      <w:r>
        <w:rPr>
          <w:rFonts w:ascii="Times New Roman" w:hAnsi="Times New Roman"/>
          <w:b w:val="false"/>
          <w:i w:val="false"/>
          <w:color w:val="000000"/>
          <w:sz w:val="28"/>
        </w:rPr>
        <w:t>Демонстрация кристаллов.</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относительной влажности воздуха.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Электродинамика</w:t>
      </w:r>
    </w:p>
    <w:p>
      <w:pPr>
        <w:spacing w:before="0" w:after="0" w:line="264"/>
        <w:ind w:firstLine="600"/>
        <w:jc w:val="both"/>
      </w:pPr>
      <w:r>
        <w:rPr>
          <w:rFonts w:ascii="Times New Roman" w:hAnsi="Times New Roman"/>
          <w:b/>
          <w:i/>
          <w:color w:val="000000"/>
          <w:sz w:val="28"/>
        </w:rPr>
        <w:t>Тема 1. Электростатика</w:t>
      </w:r>
    </w:p>
    <w:p>
      <w:pPr>
        <w:spacing w:before="0" w:after="0" w:line="264"/>
        <w:ind w:firstLine="600"/>
        <w:jc w:val="both"/>
      </w:pPr>
      <w:r>
        <w:rPr>
          <w:rFonts w:ascii="Times New Roman" w:hAnsi="Times New Roman"/>
          <w:b w:val="false"/>
          <w:i w:val="false"/>
          <w:color w:val="000000"/>
          <w:sz w:val="28"/>
        </w:rPr>
        <w:t xml:space="preserve">Электризация тел. Электрический заряд. Два вида электрических зарядов. Проводники, диэлектрики и полупроводники. Закон сохранения электрического заряда. </w:t>
      </w:r>
    </w:p>
    <w:p>
      <w:pPr>
        <w:spacing w:before="0" w:after="0" w:line="264"/>
        <w:ind w:firstLine="600"/>
        <w:jc w:val="both"/>
      </w:pPr>
      <w:r>
        <w:rPr>
          <w:rFonts w:ascii="Times New Roman" w:hAnsi="Times New Roman"/>
          <w:b w:val="false"/>
          <w:i w:val="false"/>
          <w:color w:val="000000"/>
          <w:sz w:val="28"/>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pPr>
        <w:spacing w:before="0" w:after="0" w:line="264"/>
        <w:ind w:firstLine="600"/>
        <w:jc w:val="both"/>
      </w:pPr>
      <w:r>
        <w:rPr>
          <w:rFonts w:ascii="Times New Roman" w:hAnsi="Times New Roman"/>
          <w:b w:val="false"/>
          <w:i w:val="false"/>
          <w:color w:val="000000"/>
          <w:sz w:val="28"/>
        </w:rPr>
        <w:t xml:space="preserve">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 </w:t>
      </w:r>
    </w:p>
    <w:p>
      <w:pPr>
        <w:spacing w:before="0" w:after="0" w:line="264"/>
        <w:ind w:firstLine="600"/>
        <w:jc w:val="both"/>
      </w:pPr>
      <w:r>
        <w:rPr>
          <w:rFonts w:ascii="Times New Roman" w:hAnsi="Times New Roman"/>
          <w:b w:val="false"/>
          <w:i w:val="false"/>
          <w:color w:val="000000"/>
          <w:sz w:val="28"/>
        </w:rPr>
        <w:t>Электроёмкость. Конденсатор. Электроёмкость плоского конденсатора. Энергия заряженного конденсатора.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Устройство и принцип действия электрометра.</w:t>
      </w:r>
    </w:p>
    <w:p>
      <w:pPr>
        <w:spacing w:before="0" w:after="0" w:line="264"/>
        <w:ind w:firstLine="600"/>
        <w:jc w:val="both"/>
      </w:pPr>
      <w:r>
        <w:rPr>
          <w:rFonts w:ascii="Times New Roman" w:hAnsi="Times New Roman"/>
          <w:b w:val="false"/>
          <w:i w:val="false"/>
          <w:color w:val="000000"/>
          <w:sz w:val="28"/>
        </w:rPr>
        <w:t>Взаимодействие наэлектризованных тел.</w:t>
      </w:r>
    </w:p>
    <w:p>
      <w:pPr>
        <w:spacing w:before="0" w:after="0" w:line="264"/>
        <w:ind w:firstLine="600"/>
        <w:jc w:val="both"/>
      </w:pPr>
      <w:r>
        <w:rPr>
          <w:rFonts w:ascii="Times New Roman" w:hAnsi="Times New Roman"/>
          <w:b w:val="false"/>
          <w:i w:val="false"/>
          <w:color w:val="000000"/>
          <w:sz w:val="28"/>
        </w:rPr>
        <w:t>Электрическое поле заряженных тел.</w:t>
      </w:r>
    </w:p>
    <w:p>
      <w:pPr>
        <w:spacing w:before="0" w:after="0" w:line="264"/>
        <w:ind w:firstLine="600"/>
        <w:jc w:val="both"/>
      </w:pPr>
      <w:r>
        <w:rPr>
          <w:rFonts w:ascii="Times New Roman" w:hAnsi="Times New Roman"/>
          <w:b w:val="false"/>
          <w:i w:val="false"/>
          <w:color w:val="000000"/>
          <w:sz w:val="28"/>
        </w:rPr>
        <w:t>Проводники в электростатическом поле.</w:t>
      </w:r>
    </w:p>
    <w:p>
      <w:pPr>
        <w:spacing w:before="0" w:after="0" w:line="264"/>
        <w:ind w:firstLine="600"/>
        <w:jc w:val="both"/>
      </w:pPr>
      <w:r>
        <w:rPr>
          <w:rFonts w:ascii="Times New Roman" w:hAnsi="Times New Roman"/>
          <w:b w:val="false"/>
          <w:i w:val="false"/>
          <w:color w:val="000000"/>
          <w:sz w:val="28"/>
        </w:rPr>
        <w:t>Электростатическая защита.</w:t>
      </w:r>
    </w:p>
    <w:p>
      <w:pPr>
        <w:spacing w:before="0" w:after="0" w:line="264"/>
        <w:ind w:firstLine="600"/>
        <w:jc w:val="both"/>
      </w:pPr>
      <w:r>
        <w:rPr>
          <w:rFonts w:ascii="Times New Roman" w:hAnsi="Times New Roman"/>
          <w:b w:val="false"/>
          <w:i w:val="false"/>
          <w:color w:val="000000"/>
          <w:sz w:val="28"/>
        </w:rPr>
        <w:t>Диэлектрики в электростатическом поле.</w:t>
      </w:r>
    </w:p>
    <w:p>
      <w:pPr>
        <w:spacing w:before="0" w:after="0" w:line="264"/>
        <w:ind w:firstLine="600"/>
        <w:jc w:val="both"/>
      </w:pPr>
      <w:r>
        <w:rPr>
          <w:rFonts w:ascii="Times New Roman" w:hAnsi="Times New Roman"/>
          <w:b w:val="false"/>
          <w:i w:val="false"/>
          <w:color w:val="000000"/>
          <w:sz w:val="28"/>
        </w:rPr>
        <w:t>Зависимость электроёмкости плоского конденсатора от площади пластин, расстояния между ними и диэлектрической проницаемости.</w:t>
      </w:r>
    </w:p>
    <w:p>
      <w:pPr>
        <w:spacing w:before="0" w:after="0" w:line="264"/>
        <w:ind w:firstLine="600"/>
        <w:jc w:val="both"/>
      </w:pPr>
      <w:r>
        <w:rPr>
          <w:rFonts w:ascii="Times New Roman" w:hAnsi="Times New Roman"/>
          <w:b w:val="false"/>
          <w:i w:val="false"/>
          <w:color w:val="000000"/>
          <w:sz w:val="28"/>
        </w:rPr>
        <w:t>Энергия заряженного конденсатора.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Измерение электроёмкости конденсатора.</w:t>
      </w:r>
    </w:p>
    <w:p>
      <w:pPr>
        <w:spacing w:before="0" w:after="0" w:line="264"/>
        <w:ind w:firstLine="600"/>
        <w:jc w:val="both"/>
      </w:pPr>
      <w:r>
        <w:rPr>
          <w:rFonts w:ascii="Times New Roman" w:hAnsi="Times New Roman"/>
          <w:b/>
          <w:i/>
          <w:color w:val="000000"/>
          <w:sz w:val="28"/>
        </w:rPr>
        <w:t>Тема 2. Постоянный электрический ток. Токи в различных средах</w:t>
      </w:r>
    </w:p>
    <w:p>
      <w:pPr>
        <w:spacing w:before="0" w:after="0" w:line="264"/>
        <w:ind w:firstLine="600"/>
        <w:jc w:val="both"/>
      </w:pPr>
      <w:r>
        <w:rPr>
          <w:rFonts w:ascii="Times New Roman" w:hAnsi="Times New Roman"/>
          <w:b w:val="false"/>
          <w:i w:val="false"/>
          <w:color w:val="000000"/>
          <w:sz w:val="28"/>
        </w:rPr>
        <w:t xml:space="preserve">Электрический ток. Условия существования электрического тока. Источники тока. Сила тока. Постоянный ток. </w:t>
      </w:r>
    </w:p>
    <w:p>
      <w:pPr>
        <w:spacing w:before="0" w:after="0" w:line="264"/>
        <w:ind w:firstLine="600"/>
        <w:jc w:val="both"/>
      </w:pPr>
      <w:r>
        <w:rPr>
          <w:rFonts w:ascii="Times New Roman" w:hAnsi="Times New Roman"/>
          <w:b w:val="false"/>
          <w:i w:val="false"/>
          <w:color w:val="000000"/>
          <w:sz w:val="28"/>
        </w:rPr>
        <w:t xml:space="preserve">Напряжение. Закон Ома для участка цепи. </w:t>
      </w:r>
    </w:p>
    <w:p>
      <w:pPr>
        <w:spacing w:before="0" w:after="0" w:line="264"/>
        <w:ind w:firstLine="600"/>
        <w:jc w:val="both"/>
      </w:pPr>
      <w:r>
        <w:rPr>
          <w:rFonts w:ascii="Times New Roman" w:hAnsi="Times New Roman"/>
          <w:b w:val="false"/>
          <w:i w:val="false"/>
          <w:color w:val="000000"/>
          <w:sz w:val="28"/>
        </w:rPr>
        <w:t xml:space="preserve">Электрическое сопротивление. Удельное сопротивление вещества. Последовательное, параллельное, смешанное соединение проводников. </w:t>
      </w:r>
    </w:p>
    <w:p>
      <w:pPr>
        <w:spacing w:before="0" w:after="0" w:line="264"/>
        <w:ind w:firstLine="600"/>
        <w:jc w:val="both"/>
      </w:pPr>
      <w:r>
        <w:rPr>
          <w:rFonts w:ascii="Times New Roman" w:hAnsi="Times New Roman"/>
          <w:b w:val="false"/>
          <w:i w:val="false"/>
          <w:color w:val="000000"/>
          <w:sz w:val="28"/>
        </w:rPr>
        <w:t xml:space="preserve">Работа электрического тока. Закон Джоуля–Ленца. Мощность электрического тока. </w:t>
      </w:r>
    </w:p>
    <w:p>
      <w:pPr>
        <w:spacing w:before="0" w:after="0" w:line="264"/>
        <w:ind w:firstLine="600"/>
        <w:jc w:val="both"/>
      </w:pPr>
      <w:r>
        <w:rPr>
          <w:rFonts w:ascii="Times New Roman" w:hAnsi="Times New Roman"/>
          <w:b w:val="false"/>
          <w:i w:val="false"/>
          <w:color w:val="000000"/>
          <w:sz w:val="28"/>
        </w:rPr>
        <w:t>Электродвижущая сила и внутреннее сопротивление источника тока. Закон Ома для полной (замкнутой) электрической цепи. Короткое замыкание.</w:t>
      </w:r>
    </w:p>
    <w:p>
      <w:pPr>
        <w:spacing w:before="0" w:after="0" w:line="264"/>
        <w:ind w:firstLine="600"/>
        <w:jc w:val="both"/>
      </w:pPr>
      <w:r>
        <w:rPr>
          <w:rFonts w:ascii="Times New Roman" w:hAnsi="Times New Roman"/>
          <w:b w:val="false"/>
          <w:i w:val="false"/>
          <w:color w:val="000000"/>
          <w:sz w:val="28"/>
        </w:rPr>
        <w:t xml:space="preserve">Электронная проводимость твёрдых металлов. Зависимость сопротивления металлов от температуры. Сверхпроводимость. </w:t>
      </w:r>
    </w:p>
    <w:p>
      <w:pPr>
        <w:spacing w:before="0" w:after="0" w:line="264"/>
        <w:ind w:firstLine="600"/>
        <w:jc w:val="both"/>
      </w:pPr>
      <w:r>
        <w:rPr>
          <w:rFonts w:ascii="Times New Roman" w:hAnsi="Times New Roman"/>
          <w:b w:val="false"/>
          <w:i w:val="false"/>
          <w:color w:val="000000"/>
          <w:sz w:val="28"/>
        </w:rPr>
        <w:t>Электрический ток в вакууме. Свойства электронных пучков.</w:t>
      </w:r>
    </w:p>
    <w:p>
      <w:pPr>
        <w:spacing w:before="0" w:after="0" w:line="264"/>
        <w:ind w:firstLine="600"/>
        <w:jc w:val="both"/>
      </w:pPr>
      <w:r>
        <w:rPr>
          <w:rFonts w:ascii="Times New Roman" w:hAnsi="Times New Roman"/>
          <w:b w:val="false"/>
          <w:i w:val="false"/>
          <w:color w:val="000000"/>
          <w:sz w:val="28"/>
        </w:rPr>
        <w:t xml:space="preserve">Полупроводники. Собственная и примесная проводимость полупроводников. Свойства </w:t>
      </w:r>
      <w:r>
        <w:rPr>
          <w:rFonts w:ascii="Times New Roman" w:hAnsi="Times New Roman"/>
          <w:b w:val="false"/>
          <w:i w:val="false"/>
          <w:color w:val="000000"/>
          <w:sz w:val="28"/>
        </w:rPr>
        <w:t>p</w:t>
      </w:r>
      <w:r>
        <w:rPr>
          <w:rFonts w:ascii="Times New Roman" w:hAnsi="Times New Roman"/>
          <w:b w:val="false"/>
          <w:i w:val="false"/>
          <w:color w:val="000000"/>
          <w:sz w:val="28"/>
        </w:rPr>
        <w:t>–</w:t>
      </w:r>
      <w:r>
        <w:rPr>
          <w:rFonts w:ascii="Times New Roman" w:hAnsi="Times New Roman"/>
          <w:b w:val="false"/>
          <w:i w:val="false"/>
          <w:color w:val="000000"/>
          <w:sz w:val="28"/>
        </w:rPr>
        <w:t>n</w:t>
      </w:r>
      <w:r>
        <w:rPr>
          <w:rFonts w:ascii="Times New Roman" w:hAnsi="Times New Roman"/>
          <w:b w:val="false"/>
          <w:i w:val="false"/>
          <w:color w:val="000000"/>
          <w:sz w:val="28"/>
        </w:rPr>
        <w:t>-перехода. Полупроводниковые приборы.</w:t>
      </w:r>
    </w:p>
    <w:p>
      <w:pPr>
        <w:spacing w:before="0" w:after="0" w:line="264"/>
        <w:ind w:firstLine="600"/>
        <w:jc w:val="both"/>
      </w:pPr>
      <w:r>
        <w:rPr>
          <w:rFonts w:ascii="Times New Roman" w:hAnsi="Times New Roman"/>
          <w:b w:val="false"/>
          <w:i w:val="false"/>
          <w:color w:val="000000"/>
          <w:sz w:val="28"/>
        </w:rPr>
        <w:t>Электрический ток в растворах и расплавах электролитов. Электролитическая диссоциация. Электролиз.</w:t>
      </w:r>
    </w:p>
    <w:p>
      <w:pPr>
        <w:spacing w:before="0" w:after="0" w:line="264"/>
        <w:ind w:firstLine="600"/>
        <w:jc w:val="both"/>
      </w:pPr>
      <w:r>
        <w:rPr>
          <w:rFonts w:ascii="Times New Roman" w:hAnsi="Times New Roman"/>
          <w:b w:val="false"/>
          <w:i w:val="false"/>
          <w:color w:val="000000"/>
          <w:sz w:val="28"/>
        </w:rPr>
        <w:t>Электрический ток в газах. Самостоятельный и несамостоятельный разряд. Молния. Плазма.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Измерение силы тока и напряжения.</w:t>
      </w:r>
    </w:p>
    <w:p>
      <w:pPr>
        <w:spacing w:before="0" w:after="0" w:line="264"/>
        <w:ind w:firstLine="600"/>
        <w:jc w:val="both"/>
      </w:pPr>
      <w:r>
        <w:rPr>
          <w:rFonts w:ascii="Times New Roman" w:hAnsi="Times New Roman"/>
          <w:b w:val="false"/>
          <w:i w:val="false"/>
          <w:color w:val="000000"/>
          <w:sz w:val="28"/>
        </w:rPr>
        <w:t>Зависимость сопротивления цилиндрических проводников от длины, площади поперечного сечения и материала.</w:t>
      </w:r>
    </w:p>
    <w:p>
      <w:pPr>
        <w:spacing w:before="0" w:after="0" w:line="264"/>
        <w:ind w:firstLine="600"/>
        <w:jc w:val="both"/>
      </w:pPr>
      <w:r>
        <w:rPr>
          <w:rFonts w:ascii="Times New Roman" w:hAnsi="Times New Roman"/>
          <w:b w:val="false"/>
          <w:i w:val="false"/>
          <w:color w:val="000000"/>
          <w:sz w:val="28"/>
        </w:rPr>
        <w:t>Смешанное соединение проводников.</w:t>
      </w:r>
    </w:p>
    <w:p>
      <w:pPr>
        <w:spacing w:before="0" w:after="0" w:line="264"/>
        <w:ind w:firstLine="600"/>
        <w:jc w:val="both"/>
      </w:pPr>
      <w:r>
        <w:rPr>
          <w:rFonts w:ascii="Times New Roman" w:hAnsi="Times New Roman"/>
          <w:b w:val="false"/>
          <w:i w:val="false"/>
          <w:color w:val="000000"/>
          <w:sz w:val="28"/>
        </w:rPr>
        <w:t>Прямое измерение электродвижущей силы. Короткое замыкание гальванического элемента и оценка внутреннего сопротивления.</w:t>
      </w:r>
    </w:p>
    <w:p>
      <w:pPr>
        <w:spacing w:before="0" w:after="0" w:line="264"/>
        <w:ind w:firstLine="600"/>
        <w:jc w:val="both"/>
      </w:pPr>
      <w:r>
        <w:rPr>
          <w:rFonts w:ascii="Times New Roman" w:hAnsi="Times New Roman"/>
          <w:b w:val="false"/>
          <w:i w:val="false"/>
          <w:color w:val="000000"/>
          <w:sz w:val="28"/>
        </w:rPr>
        <w:t>Зависимость сопротивления металлов от температуры.</w:t>
      </w:r>
    </w:p>
    <w:p>
      <w:pPr>
        <w:spacing w:before="0" w:after="0" w:line="264"/>
        <w:ind w:firstLine="600"/>
        <w:jc w:val="both"/>
      </w:pPr>
      <w:r>
        <w:rPr>
          <w:rFonts w:ascii="Times New Roman" w:hAnsi="Times New Roman"/>
          <w:b w:val="false"/>
          <w:i w:val="false"/>
          <w:color w:val="000000"/>
          <w:sz w:val="28"/>
        </w:rPr>
        <w:t>Проводимость электролитов.</w:t>
      </w:r>
    </w:p>
    <w:p>
      <w:pPr>
        <w:spacing w:before="0" w:after="0" w:line="264"/>
        <w:ind w:firstLine="600"/>
        <w:jc w:val="both"/>
      </w:pPr>
      <w:r>
        <w:rPr>
          <w:rFonts w:ascii="Times New Roman" w:hAnsi="Times New Roman"/>
          <w:b w:val="false"/>
          <w:i w:val="false"/>
          <w:color w:val="000000"/>
          <w:sz w:val="28"/>
        </w:rPr>
        <w:t>Искровой разряд и проводимость воздуха.</w:t>
      </w:r>
    </w:p>
    <w:p>
      <w:pPr>
        <w:spacing w:before="0" w:after="0" w:line="264"/>
        <w:ind w:firstLine="600"/>
        <w:jc w:val="both"/>
      </w:pPr>
      <w:r>
        <w:rPr>
          <w:rFonts w:ascii="Times New Roman" w:hAnsi="Times New Roman"/>
          <w:b w:val="false"/>
          <w:i w:val="false"/>
          <w:color w:val="000000"/>
          <w:sz w:val="28"/>
        </w:rPr>
        <w:t>Односторонняя проводимость диода.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смешанного соединения резисторов.</w:t>
      </w:r>
    </w:p>
    <w:p>
      <w:pPr>
        <w:spacing w:before="0" w:after="0" w:line="264"/>
        <w:ind w:firstLine="600"/>
        <w:jc w:val="both"/>
      </w:pPr>
      <w:r>
        <w:rPr>
          <w:rFonts w:ascii="Times New Roman" w:hAnsi="Times New Roman"/>
          <w:b w:val="false"/>
          <w:i w:val="false"/>
          <w:color w:val="000000"/>
          <w:sz w:val="28"/>
        </w:rPr>
        <w:t>Измерение электродвижущей силы источника тока и его внутреннего сопротивления.</w:t>
      </w:r>
    </w:p>
    <w:p>
      <w:pPr>
        <w:spacing w:before="0" w:after="0" w:line="264"/>
        <w:ind w:firstLine="600"/>
        <w:jc w:val="both"/>
      </w:pPr>
      <w:r>
        <w:rPr>
          <w:rFonts w:ascii="Times New Roman" w:hAnsi="Times New Roman"/>
          <w:b w:val="false"/>
          <w:i w:val="false"/>
          <w:color w:val="000000"/>
          <w:sz w:val="28"/>
        </w:rPr>
        <w:t>Наблюдение электролиза.</w:t>
      </w:r>
    </w:p>
    <w:p>
      <w:pPr>
        <w:spacing w:before="0" w:after="0" w:line="264"/>
        <w:ind w:firstLine="600"/>
        <w:jc w:val="both"/>
      </w:pPr>
      <w:r>
        <w:rPr>
          <w:rFonts w:ascii="Times New Roman" w:hAnsi="Times New Roman"/>
          <w:b/>
          <w:i w:val="false"/>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pPr>
        <w:spacing w:before="0" w:after="0" w:line="264"/>
        <w:ind w:firstLine="600"/>
        <w:jc w:val="both"/>
      </w:pPr>
      <w:r>
        <w:rPr>
          <w:rFonts w:ascii="Times New Roman" w:hAnsi="Times New Roman"/>
          <w:b w:val="false"/>
          <w:i/>
          <w:color w:val="000000"/>
          <w:sz w:val="28"/>
        </w:rPr>
        <w:t>Межпредметные понятия</w:t>
      </w:r>
      <w:r>
        <w:rPr>
          <w:rFonts w:ascii="Times New Roman" w:hAnsi="Times New Roman"/>
          <w:b w:val="false"/>
          <w:i w:val="false"/>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spacing w:before="0" w:after="0" w:line="264"/>
        <w:ind w:firstLine="600"/>
        <w:jc w:val="both"/>
      </w:pPr>
      <w:r>
        <w:rPr>
          <w:rFonts w:ascii="Times New Roman" w:hAnsi="Times New Roman"/>
          <w:b w:val="false"/>
          <w:i/>
          <w:color w:val="000000"/>
          <w:sz w:val="28"/>
        </w:rPr>
        <w:t>Математика:</w:t>
      </w:r>
      <w:r>
        <w:rPr>
          <w:rFonts w:ascii="Times New Roman" w:hAnsi="Times New Roman"/>
          <w:b w:val="false"/>
          <w:i w:val="false"/>
          <w:color w:val="000000"/>
          <w:sz w:val="28"/>
        </w:rPr>
        <w:t xml:space="preserve">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pPr>
        <w:spacing w:before="0" w:after="0" w:line="264"/>
        <w:ind w:firstLine="600"/>
        <w:jc w:val="both"/>
      </w:pPr>
      <w:r>
        <w:rPr>
          <w:rFonts w:ascii="Times New Roman" w:hAnsi="Times New Roman"/>
          <w:b w:val="false"/>
          <w:i/>
          <w:color w:val="000000"/>
          <w:sz w:val="28"/>
        </w:rPr>
        <w:t>Биология:</w:t>
      </w:r>
      <w:r>
        <w:rPr>
          <w:rFonts w:ascii="Times New Roman" w:hAnsi="Times New Roman"/>
          <w:b w:val="false"/>
          <w:i w:val="false"/>
          <w:color w:val="000000"/>
          <w:sz w:val="28"/>
        </w:rPr>
        <w:t xml:space="preserve">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pPr>
        <w:spacing w:before="0" w:after="0" w:line="264"/>
        <w:ind w:firstLine="600"/>
        <w:jc w:val="both"/>
      </w:pPr>
      <w:r>
        <w:rPr>
          <w:rFonts w:ascii="Times New Roman" w:hAnsi="Times New Roman"/>
          <w:b w:val="false"/>
          <w:i/>
          <w:color w:val="000000"/>
          <w:sz w:val="28"/>
        </w:rPr>
        <w:t>Химия:</w:t>
      </w:r>
      <w:r>
        <w:rPr>
          <w:rFonts w:ascii="Times New Roman" w:hAnsi="Times New Roman"/>
          <w:b w:val="false"/>
          <w:i w:val="false"/>
          <w:color w:val="000000"/>
          <w:sz w:val="28"/>
        </w:rPr>
        <w:t xml:space="preserve">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pPr>
        <w:spacing w:before="0" w:after="0" w:line="264"/>
        <w:ind w:firstLine="600"/>
        <w:jc w:val="both"/>
      </w:pPr>
      <w:r>
        <w:rPr>
          <w:rFonts w:ascii="Times New Roman" w:hAnsi="Times New Roman"/>
          <w:b w:val="false"/>
          <w:i/>
          <w:color w:val="000000"/>
          <w:sz w:val="28"/>
        </w:rPr>
        <w:t>География:</w:t>
      </w:r>
      <w:r>
        <w:rPr>
          <w:rFonts w:ascii="Times New Roman" w:hAnsi="Times New Roman"/>
          <w:b w:val="false"/>
          <w:i w:val="false"/>
          <w:color w:val="000000"/>
          <w:sz w:val="28"/>
        </w:rPr>
        <w:t xml:space="preserve"> влажность воздуха, ветры, барометр, термометр.</w:t>
      </w:r>
    </w:p>
    <w:p>
      <w:pPr>
        <w:spacing w:before="0" w:after="0" w:line="264"/>
        <w:ind w:firstLine="600"/>
        <w:jc w:val="both"/>
      </w:pPr>
      <w:r>
        <w:rPr>
          <w:rFonts w:ascii="Times New Roman" w:hAnsi="Times New Roman"/>
          <w:b w:val="false"/>
          <w:i/>
          <w:color w:val="000000"/>
          <w:sz w:val="28"/>
        </w:rPr>
        <w:t>Технология:</w:t>
      </w:r>
      <w:r>
        <w:rPr>
          <w:rFonts w:ascii="Times New Roman" w:hAnsi="Times New Roman"/>
          <w:b w:val="false"/>
          <w:i w:val="false"/>
          <w:color w:val="000000"/>
          <w:sz w:val="28"/>
        </w:rPr>
        <w:t xml:space="preserve">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4. Электродинамика</w:t>
      </w:r>
    </w:p>
    <w:p>
      <w:pPr>
        <w:spacing w:before="0" w:after="0" w:line="264"/>
        <w:ind w:firstLine="600"/>
        <w:jc w:val="both"/>
      </w:pPr>
      <w:r>
        <w:rPr>
          <w:rFonts w:ascii="Times New Roman" w:hAnsi="Times New Roman"/>
          <w:b/>
          <w:i/>
          <w:color w:val="000000"/>
          <w:sz w:val="28"/>
        </w:rPr>
        <w:t>Тема 3. Магнитное поле. Электромагнитная индукция</w:t>
      </w:r>
    </w:p>
    <w:p>
      <w:pPr>
        <w:spacing w:before="0" w:after="0" w:line="264"/>
        <w:ind w:firstLine="600"/>
        <w:jc w:val="both"/>
      </w:pPr>
      <w:r>
        <w:rPr>
          <w:rFonts w:ascii="Times New Roman" w:hAnsi="Times New Roman"/>
          <w:b w:val="false"/>
          <w:i w:val="false"/>
          <w:color w:val="000000"/>
          <w:sz w:val="28"/>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pPr>
        <w:spacing w:before="0" w:after="0" w:line="264"/>
        <w:ind w:firstLine="600"/>
        <w:jc w:val="both"/>
      </w:pPr>
      <w:r>
        <w:rPr>
          <w:rFonts w:ascii="Times New Roman" w:hAnsi="Times New Roman"/>
          <w:b w:val="false"/>
          <w:i w:val="false"/>
          <w:color w:val="000000"/>
          <w:sz w:val="28"/>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pPr>
        <w:spacing w:before="0" w:after="0" w:line="264"/>
        <w:ind w:firstLine="600"/>
        <w:jc w:val="both"/>
      </w:pPr>
      <w:r>
        <w:rPr>
          <w:rFonts w:ascii="Times New Roman" w:hAnsi="Times New Roman"/>
          <w:b w:val="false"/>
          <w:i w:val="false"/>
          <w:color w:val="000000"/>
          <w:sz w:val="28"/>
        </w:rPr>
        <w:t>Сила Ампера, её модуль и направление.</w:t>
      </w:r>
    </w:p>
    <w:p>
      <w:pPr>
        <w:spacing w:before="0" w:after="0" w:line="264"/>
        <w:ind w:firstLine="600"/>
        <w:jc w:val="both"/>
      </w:pPr>
      <w:r>
        <w:rPr>
          <w:rFonts w:ascii="Times New Roman" w:hAnsi="Times New Roman"/>
          <w:b w:val="false"/>
          <w:i w:val="false"/>
          <w:color w:val="000000"/>
          <w:sz w:val="28"/>
        </w:rPr>
        <w:t>Сила Лоренца, её модуль и направление. Движение заряженной частицы в однородном магнитном поле. Работа силы Лоренца.</w:t>
      </w:r>
    </w:p>
    <w:p>
      <w:pPr>
        <w:spacing w:before="0" w:after="0" w:line="264"/>
        <w:ind w:firstLine="600"/>
        <w:jc w:val="both"/>
      </w:pPr>
      <w:r>
        <w:rPr>
          <w:rFonts w:ascii="Times New Roman" w:hAnsi="Times New Roman"/>
          <w:b w:val="false"/>
          <w:i w:val="false"/>
          <w:color w:val="000000"/>
          <w:sz w:val="28"/>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pPr>
        <w:spacing w:before="0" w:after="0" w:line="264"/>
        <w:ind w:firstLine="600"/>
        <w:jc w:val="both"/>
      </w:pPr>
      <w:r>
        <w:rPr>
          <w:rFonts w:ascii="Times New Roman" w:hAnsi="Times New Roman"/>
          <w:b w:val="false"/>
          <w:i w:val="false"/>
          <w:color w:val="000000"/>
          <w:sz w:val="28"/>
        </w:rPr>
        <w:t>Вихревое электрическое поле. Электродвижущая сила индукции в проводнике, движущемся поступательно в однородном магнитном поле.</w:t>
      </w:r>
    </w:p>
    <w:p>
      <w:pPr>
        <w:spacing w:before="0" w:after="0" w:line="264"/>
        <w:ind w:firstLine="600"/>
        <w:jc w:val="both"/>
      </w:pPr>
      <w:r>
        <w:rPr>
          <w:rFonts w:ascii="Times New Roman" w:hAnsi="Times New Roman"/>
          <w:b w:val="false"/>
          <w:i w:val="false"/>
          <w:color w:val="000000"/>
          <w:sz w:val="28"/>
        </w:rPr>
        <w:t>Правило Ленца.</w:t>
      </w:r>
    </w:p>
    <w:p>
      <w:pPr>
        <w:spacing w:before="0" w:after="0" w:line="264"/>
        <w:ind w:firstLine="600"/>
        <w:jc w:val="both"/>
      </w:pPr>
      <w:r>
        <w:rPr>
          <w:rFonts w:ascii="Times New Roman" w:hAnsi="Times New Roman"/>
          <w:b w:val="false"/>
          <w:i w:val="false"/>
          <w:color w:val="000000"/>
          <w:sz w:val="28"/>
        </w:rPr>
        <w:t xml:space="preserve">Индуктивность. Явление самоиндукции. Электродвижущая сила самоиндукции. </w:t>
      </w:r>
    </w:p>
    <w:p>
      <w:pPr>
        <w:spacing w:before="0" w:after="0" w:line="264"/>
        <w:ind w:firstLine="600"/>
        <w:jc w:val="both"/>
      </w:pPr>
      <w:r>
        <w:rPr>
          <w:rFonts w:ascii="Times New Roman" w:hAnsi="Times New Roman"/>
          <w:b w:val="false"/>
          <w:i w:val="false"/>
          <w:color w:val="000000"/>
          <w:sz w:val="28"/>
        </w:rPr>
        <w:t>Энергия магнитного поля катушки с током.</w:t>
      </w:r>
    </w:p>
    <w:p>
      <w:pPr>
        <w:spacing w:before="0" w:after="0" w:line="264"/>
        <w:ind w:firstLine="600"/>
        <w:jc w:val="both"/>
      </w:pPr>
      <w:r>
        <w:rPr>
          <w:rFonts w:ascii="Times New Roman" w:hAnsi="Times New Roman"/>
          <w:b w:val="false"/>
          <w:i w:val="false"/>
          <w:color w:val="000000"/>
          <w:sz w:val="28"/>
        </w:rPr>
        <w:t>Электромагнитное поле.</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 xml:space="preserve">Опыт Эрстеда. </w:t>
      </w:r>
    </w:p>
    <w:p>
      <w:pPr>
        <w:spacing w:before="0" w:after="0" w:line="264"/>
        <w:ind w:firstLine="600"/>
        <w:jc w:val="both"/>
      </w:pPr>
      <w:r>
        <w:rPr>
          <w:rFonts w:ascii="Times New Roman" w:hAnsi="Times New Roman"/>
          <w:b w:val="false"/>
          <w:i w:val="false"/>
          <w:color w:val="000000"/>
          <w:sz w:val="28"/>
        </w:rPr>
        <w:t xml:space="preserve">Отклонение электронного пучка магнитным полем. </w:t>
      </w:r>
    </w:p>
    <w:p>
      <w:pPr>
        <w:spacing w:before="0" w:after="0" w:line="264"/>
        <w:ind w:firstLine="600"/>
        <w:jc w:val="both"/>
      </w:pPr>
      <w:r>
        <w:rPr>
          <w:rFonts w:ascii="Times New Roman" w:hAnsi="Times New Roman"/>
          <w:b w:val="false"/>
          <w:i w:val="false"/>
          <w:color w:val="000000"/>
          <w:sz w:val="28"/>
        </w:rPr>
        <w:t>Линии индукции магнитного поля.</w:t>
      </w:r>
    </w:p>
    <w:p>
      <w:pPr>
        <w:spacing w:before="0" w:after="0" w:line="264"/>
        <w:ind w:firstLine="600"/>
        <w:jc w:val="both"/>
      </w:pPr>
      <w:r>
        <w:rPr>
          <w:rFonts w:ascii="Times New Roman" w:hAnsi="Times New Roman"/>
          <w:b w:val="false"/>
          <w:i w:val="false"/>
          <w:color w:val="000000"/>
          <w:sz w:val="28"/>
        </w:rPr>
        <w:t>Взаимодействие двух проводников с током.</w:t>
      </w:r>
    </w:p>
    <w:p>
      <w:pPr>
        <w:spacing w:before="0" w:after="0" w:line="264"/>
        <w:ind w:firstLine="600"/>
        <w:jc w:val="both"/>
      </w:pPr>
      <w:r>
        <w:rPr>
          <w:rFonts w:ascii="Times New Roman" w:hAnsi="Times New Roman"/>
          <w:b w:val="false"/>
          <w:i w:val="false"/>
          <w:color w:val="000000"/>
          <w:sz w:val="28"/>
        </w:rPr>
        <w:t>Сила Ампера.</w:t>
      </w:r>
    </w:p>
    <w:p>
      <w:pPr>
        <w:spacing w:before="0" w:after="0" w:line="264"/>
        <w:ind w:firstLine="600"/>
        <w:jc w:val="both"/>
      </w:pPr>
      <w:r>
        <w:rPr>
          <w:rFonts w:ascii="Times New Roman" w:hAnsi="Times New Roman"/>
          <w:b w:val="false"/>
          <w:i w:val="false"/>
          <w:color w:val="000000"/>
          <w:sz w:val="28"/>
        </w:rPr>
        <w:t>Действие силы Лоренца на ионы электролита.</w:t>
      </w:r>
    </w:p>
    <w:p>
      <w:pPr>
        <w:spacing w:before="0" w:after="0" w:line="264"/>
        <w:ind w:firstLine="600"/>
        <w:jc w:val="both"/>
      </w:pPr>
      <w:r>
        <w:rPr>
          <w:rFonts w:ascii="Times New Roman" w:hAnsi="Times New Roman"/>
          <w:b w:val="false"/>
          <w:i w:val="false"/>
          <w:color w:val="000000"/>
          <w:sz w:val="28"/>
        </w:rPr>
        <w:t xml:space="preserve">Явление электромагнитной индукции. </w:t>
      </w:r>
    </w:p>
    <w:p>
      <w:pPr>
        <w:spacing w:before="0" w:after="0" w:line="264"/>
        <w:ind w:firstLine="600"/>
        <w:jc w:val="both"/>
      </w:pPr>
      <w:r>
        <w:rPr>
          <w:rFonts w:ascii="Times New Roman" w:hAnsi="Times New Roman"/>
          <w:b w:val="false"/>
          <w:i w:val="false"/>
          <w:color w:val="000000"/>
          <w:sz w:val="28"/>
        </w:rPr>
        <w:t>Правило Ленца.</w:t>
      </w:r>
    </w:p>
    <w:p>
      <w:pPr>
        <w:spacing w:before="0" w:after="0" w:line="264"/>
        <w:ind w:firstLine="600"/>
        <w:jc w:val="both"/>
      </w:pPr>
      <w:r>
        <w:rPr>
          <w:rFonts w:ascii="Times New Roman" w:hAnsi="Times New Roman"/>
          <w:b w:val="false"/>
          <w:i w:val="false"/>
          <w:color w:val="000000"/>
          <w:sz w:val="28"/>
        </w:rPr>
        <w:t>Зависимость электродвижущей силы индукции от скорости изменения магнитного потока.</w:t>
      </w:r>
    </w:p>
    <w:p>
      <w:pPr>
        <w:spacing w:before="0" w:after="0" w:line="264"/>
        <w:ind w:firstLine="600"/>
        <w:jc w:val="both"/>
      </w:pPr>
      <w:r>
        <w:rPr>
          <w:rFonts w:ascii="Times New Roman" w:hAnsi="Times New Roman"/>
          <w:b w:val="false"/>
          <w:i w:val="false"/>
          <w:color w:val="000000"/>
          <w:sz w:val="28"/>
        </w:rPr>
        <w:t>Явление самоиндукции.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Изучение магнитного поля катушки с током.</w:t>
      </w:r>
    </w:p>
    <w:p>
      <w:pPr>
        <w:spacing w:before="0" w:after="0" w:line="264"/>
        <w:ind w:firstLine="600"/>
        <w:jc w:val="both"/>
      </w:pPr>
      <w:r>
        <w:rPr>
          <w:rFonts w:ascii="Times New Roman" w:hAnsi="Times New Roman"/>
          <w:b w:val="false"/>
          <w:i w:val="false"/>
          <w:color w:val="000000"/>
          <w:sz w:val="28"/>
        </w:rPr>
        <w:t>Исследование действия постоянного магнита на рамку с током.</w:t>
      </w:r>
    </w:p>
    <w:p>
      <w:pPr>
        <w:spacing w:before="0" w:after="0" w:line="264"/>
        <w:ind w:firstLine="600"/>
        <w:jc w:val="both"/>
      </w:pPr>
      <w:r>
        <w:rPr>
          <w:rFonts w:ascii="Times New Roman" w:hAnsi="Times New Roman"/>
          <w:b w:val="false"/>
          <w:i w:val="false"/>
          <w:color w:val="000000"/>
          <w:sz w:val="28"/>
        </w:rPr>
        <w:t>Исследование явления электромагнитной индукции.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5. Колебания и волны</w:t>
      </w:r>
    </w:p>
    <w:p>
      <w:pPr>
        <w:spacing w:before="0" w:after="0" w:line="264"/>
        <w:ind w:firstLine="600"/>
        <w:jc w:val="both"/>
      </w:pPr>
      <w:r>
        <w:rPr>
          <w:rFonts w:ascii="Times New Roman" w:hAnsi="Times New Roman"/>
          <w:b/>
          <w:i/>
          <w:color w:val="000000"/>
          <w:sz w:val="28"/>
        </w:rPr>
        <w:t>Тема 1. Механические и электромагнитные колебания</w:t>
      </w:r>
    </w:p>
    <w:p>
      <w:pPr>
        <w:spacing w:before="0" w:after="0" w:line="264"/>
        <w:ind w:firstLine="600"/>
        <w:jc w:val="both"/>
      </w:pPr>
      <w:r>
        <w:rPr>
          <w:rFonts w:ascii="Times New Roman" w:hAnsi="Times New Roman"/>
          <w:b w:val="false"/>
          <w:i w:val="false"/>
          <w:color w:val="000000"/>
          <w:sz w:val="28"/>
        </w:rPr>
        <w:t xml:space="preserve">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 </w:t>
      </w:r>
    </w:p>
    <w:p>
      <w:pPr>
        <w:spacing w:before="0" w:after="0" w:line="264"/>
        <w:ind w:firstLine="600"/>
        <w:jc w:val="both"/>
      </w:pPr>
      <w:r>
        <w:rPr>
          <w:rFonts w:ascii="Times New Roman" w:hAnsi="Times New Roman"/>
          <w:b w:val="false"/>
          <w:i w:val="false"/>
          <w:color w:val="000000"/>
          <w:sz w:val="28"/>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pPr>
        <w:spacing w:before="0" w:after="0" w:line="264"/>
        <w:ind w:firstLine="600"/>
        <w:jc w:val="both"/>
      </w:pPr>
      <w:r>
        <w:rPr>
          <w:rFonts w:ascii="Times New Roman" w:hAnsi="Times New Roman"/>
          <w:b w:val="false"/>
          <w:i w:val="false"/>
          <w:color w:val="000000"/>
          <w:sz w:val="28"/>
        </w:rPr>
        <w:t xml:space="preserve">Представление о затухающих колебаниях. Вынужденные механические колебания. Резонанс. Вынужденные электромагнитные колебания. </w:t>
      </w:r>
    </w:p>
    <w:p>
      <w:pPr>
        <w:spacing w:before="0" w:after="0" w:line="264"/>
        <w:ind w:firstLine="600"/>
        <w:jc w:val="both"/>
      </w:pPr>
      <w:r>
        <w:rPr>
          <w:rFonts w:ascii="Times New Roman" w:hAnsi="Times New Roman"/>
          <w:b w:val="false"/>
          <w:i w:val="false"/>
          <w:color w:val="000000"/>
          <w:sz w:val="28"/>
        </w:rPr>
        <w:t xml:space="preserve">Переменный ток. Синусоидальный переменный ток. Мощность переменного тока. Амплитудное и действующее значение силы тока и напряжения. </w:t>
      </w:r>
    </w:p>
    <w:p>
      <w:pPr>
        <w:spacing w:before="0" w:after="0" w:line="264"/>
        <w:ind w:firstLine="600"/>
        <w:jc w:val="both"/>
      </w:pPr>
      <w:r>
        <w:rPr>
          <w:rFonts w:ascii="Times New Roman" w:hAnsi="Times New Roman"/>
          <w:b w:val="false"/>
          <w:i w:val="false"/>
          <w:color w:val="000000"/>
          <w:sz w:val="28"/>
        </w:rPr>
        <w:t xml:space="preserve">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электрический звонок, генератор переменного тока, линии электропередач.</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Исследование параметров колебательной системы (пружинный или математический маятник).</w:t>
      </w:r>
    </w:p>
    <w:p>
      <w:pPr>
        <w:spacing w:before="0" w:after="0" w:line="264"/>
        <w:ind w:firstLine="600"/>
        <w:jc w:val="both"/>
      </w:pPr>
      <w:r>
        <w:rPr>
          <w:rFonts w:ascii="Times New Roman" w:hAnsi="Times New Roman"/>
          <w:b w:val="false"/>
          <w:i w:val="false"/>
          <w:color w:val="000000"/>
          <w:sz w:val="28"/>
        </w:rPr>
        <w:t>Наблюдение затухающих колебаний.</w:t>
      </w:r>
    </w:p>
    <w:p>
      <w:pPr>
        <w:spacing w:before="0" w:after="0" w:line="264"/>
        <w:ind w:firstLine="600"/>
        <w:jc w:val="both"/>
      </w:pPr>
      <w:r>
        <w:rPr>
          <w:rFonts w:ascii="Times New Roman" w:hAnsi="Times New Roman"/>
          <w:b w:val="false"/>
          <w:i w:val="false"/>
          <w:color w:val="000000"/>
          <w:sz w:val="28"/>
        </w:rPr>
        <w:t>Исследование свойств вынужденных колебаний.</w:t>
      </w:r>
    </w:p>
    <w:p>
      <w:pPr>
        <w:spacing w:before="0" w:after="0" w:line="264"/>
        <w:ind w:firstLine="600"/>
        <w:jc w:val="both"/>
      </w:pPr>
      <w:r>
        <w:rPr>
          <w:rFonts w:ascii="Times New Roman" w:hAnsi="Times New Roman"/>
          <w:b w:val="false"/>
          <w:i w:val="false"/>
          <w:color w:val="000000"/>
          <w:sz w:val="28"/>
        </w:rPr>
        <w:t xml:space="preserve">Наблюдение резонанса. </w:t>
      </w:r>
    </w:p>
    <w:p>
      <w:pPr>
        <w:spacing w:before="0" w:after="0" w:line="264"/>
        <w:ind w:firstLine="600"/>
        <w:jc w:val="both"/>
      </w:pPr>
      <w:r>
        <w:rPr>
          <w:rFonts w:ascii="Times New Roman" w:hAnsi="Times New Roman"/>
          <w:b w:val="false"/>
          <w:i w:val="false"/>
          <w:color w:val="000000"/>
          <w:sz w:val="28"/>
        </w:rPr>
        <w:t>Свободные электромагнитные колебания.</w:t>
      </w:r>
    </w:p>
    <w:p>
      <w:pPr>
        <w:spacing w:before="0" w:after="0" w:line="264"/>
        <w:ind w:firstLine="600"/>
        <w:jc w:val="both"/>
      </w:pPr>
      <w:r>
        <w:rPr>
          <w:rFonts w:ascii="Times New Roman" w:hAnsi="Times New Roman"/>
          <w:b w:val="false"/>
          <w:i w:val="false"/>
          <w:color w:val="000000"/>
          <w:sz w:val="28"/>
        </w:rPr>
        <w:t>Осциллограммы (зависимости силы тока и напряжения от времени) для электромагнитных колебаний.</w:t>
      </w:r>
    </w:p>
    <w:p>
      <w:pPr>
        <w:spacing w:before="0" w:after="0" w:line="264"/>
        <w:ind w:firstLine="600"/>
        <w:jc w:val="both"/>
      </w:pPr>
      <w:r>
        <w:rPr>
          <w:rFonts w:ascii="Times New Roman" w:hAnsi="Times New Roman"/>
          <w:b w:val="false"/>
          <w:i w:val="false"/>
          <w:color w:val="000000"/>
          <w:sz w:val="28"/>
        </w:rPr>
        <w:t>Резонанс при последовательном соединении резистора, катушки индуктивности и конденсатора.</w:t>
      </w:r>
    </w:p>
    <w:p>
      <w:pPr>
        <w:spacing w:before="0" w:after="0" w:line="264"/>
        <w:ind w:firstLine="600"/>
        <w:jc w:val="both"/>
      </w:pPr>
      <w:r>
        <w:rPr>
          <w:rFonts w:ascii="Times New Roman" w:hAnsi="Times New Roman"/>
          <w:b w:val="false"/>
          <w:i w:val="false"/>
          <w:color w:val="000000"/>
          <w:sz w:val="28"/>
        </w:rPr>
        <w:t>Модель линии электропередачи.</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Исследование зависимости периода малых колебаний груза на нити от длины нити и массы груза.</w:t>
      </w:r>
    </w:p>
    <w:p>
      <w:pPr>
        <w:spacing w:before="0" w:after="0" w:line="264"/>
        <w:ind w:firstLine="600"/>
        <w:jc w:val="both"/>
      </w:pPr>
      <w:r>
        <w:rPr>
          <w:rFonts w:ascii="Times New Roman" w:hAnsi="Times New Roman"/>
          <w:b w:val="false"/>
          <w:i w:val="false"/>
          <w:color w:val="000000"/>
          <w:sz w:val="28"/>
        </w:rPr>
        <w:t>Исследование переменного тока в цепи из последовательно соединённых конденсатора, катушки и резистора.</w:t>
      </w:r>
    </w:p>
    <w:p>
      <w:pPr>
        <w:spacing w:before="0" w:after="0" w:line="264"/>
        <w:ind w:firstLine="600"/>
        <w:jc w:val="both"/>
      </w:pPr>
      <w:r>
        <w:rPr>
          <w:rFonts w:ascii="Times New Roman" w:hAnsi="Times New Roman"/>
          <w:b/>
          <w:i/>
          <w:color w:val="000000"/>
          <w:sz w:val="28"/>
        </w:rPr>
        <w:t>Тема 2. Механические и электромагнитные волны</w:t>
      </w:r>
    </w:p>
    <w:p>
      <w:pPr>
        <w:spacing w:before="0" w:after="0" w:line="264"/>
        <w:ind w:firstLine="600"/>
        <w:jc w:val="both"/>
      </w:pPr>
      <w:r>
        <w:rPr>
          <w:rFonts w:ascii="Times New Roman" w:hAnsi="Times New Roman"/>
          <w:b w:val="false"/>
          <w:i w:val="false"/>
          <w:color w:val="000000"/>
          <w:sz w:val="28"/>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pPr>
        <w:spacing w:before="0" w:after="0" w:line="264"/>
        <w:ind w:firstLine="600"/>
        <w:jc w:val="both"/>
      </w:pPr>
      <w:r>
        <w:rPr>
          <w:rFonts w:ascii="Times New Roman" w:hAnsi="Times New Roman"/>
          <w:b w:val="false"/>
          <w:i w:val="false"/>
          <w:color w:val="000000"/>
          <w:sz w:val="28"/>
        </w:rPr>
        <w:t>Звук. Скорость звука. Громкость звука. Высота тона. Тембр звука.</w:t>
      </w:r>
    </w:p>
    <w:p>
      <w:pPr>
        <w:spacing w:before="0" w:after="0" w:line="264"/>
        <w:ind w:firstLine="600"/>
        <w:jc w:val="both"/>
      </w:pPr>
      <w:r>
        <w:rPr>
          <w:rFonts w:ascii="Times New Roman" w:hAnsi="Times New Roman"/>
          <w:b w:val="false"/>
          <w:i w:val="false"/>
          <w:color w:val="000000"/>
          <w:sz w:val="28"/>
        </w:rPr>
        <w:t xml:space="preserve">Электромагнитные волны. Условия излучения электромагнитных волн. Взаимная ориентация векторов </w:t>
      </w:r>
      <w:r>
        <w:rPr>
          <w:rFonts w:ascii="Times New Roman" w:hAnsi="Times New Roman"/>
          <w:b w:val="false"/>
          <w:i w:val="false"/>
          <w:color w:val="000000"/>
          <w:sz w:val="28"/>
        </w:rPr>
        <w:t>E</w:t>
      </w:r>
      <w:r>
        <w:rPr>
          <w:rFonts w:ascii="Times New Roman" w:hAnsi="Times New Roman"/>
          <w:b w:val="false"/>
          <w:i w:val="false"/>
          <w:color w:val="000000"/>
          <w:sz w:val="28"/>
        </w:rPr>
        <w:t xml:space="preserve">, </w:t>
      </w:r>
      <w:r>
        <w:rPr>
          <w:rFonts w:ascii="Times New Roman" w:hAnsi="Times New Roman"/>
          <w:b w:val="false"/>
          <w:i w:val="false"/>
          <w:color w:val="000000"/>
          <w:sz w:val="28"/>
        </w:rPr>
        <w:t>B</w:t>
      </w:r>
      <w:r>
        <w:rPr>
          <w:rFonts w:ascii="Times New Roman" w:hAnsi="Times New Roman"/>
          <w:b w:val="false"/>
          <w:i w:val="false"/>
          <w:color w:val="000000"/>
          <w:sz w:val="28"/>
        </w:rPr>
        <w:t xml:space="preserve">, </w:t>
      </w:r>
      <w:r>
        <w:rPr>
          <w:rFonts w:ascii="Times New Roman" w:hAnsi="Times New Roman"/>
          <w:b w:val="false"/>
          <w:i w:val="false"/>
          <w:color w:val="000000"/>
          <w:sz w:val="28"/>
        </w:rPr>
        <w:t>V</w:t>
      </w:r>
      <w:r>
        <w:rPr>
          <w:rFonts w:ascii="Times New Roman" w:hAnsi="Times New Roman"/>
          <w:b w:val="false"/>
          <w:i w:val="false"/>
          <w:color w:val="000000"/>
          <w:sz w:val="28"/>
        </w:rPr>
        <w:t xml:space="preserve">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pPr>
        <w:spacing w:before="0" w:after="0" w:line="264"/>
        <w:ind w:firstLine="600"/>
        <w:jc w:val="both"/>
      </w:pPr>
      <w:r>
        <w:rPr>
          <w:rFonts w:ascii="Times New Roman" w:hAnsi="Times New Roman"/>
          <w:b w:val="false"/>
          <w:i w:val="false"/>
          <w:color w:val="000000"/>
          <w:sz w:val="28"/>
        </w:rPr>
        <w:t>Шкала электромагнитных волн. Применение электромагнитных волн в технике и быту.</w:t>
      </w:r>
    </w:p>
    <w:p>
      <w:pPr>
        <w:spacing w:before="0" w:after="0" w:line="264"/>
        <w:ind w:firstLine="600"/>
        <w:jc w:val="both"/>
      </w:pPr>
      <w:r>
        <w:rPr>
          <w:rFonts w:ascii="Times New Roman" w:hAnsi="Times New Roman"/>
          <w:b w:val="false"/>
          <w:i w:val="false"/>
          <w:color w:val="000000"/>
          <w:sz w:val="28"/>
        </w:rPr>
        <w:t>Принципы радиосвязи и телевидения. Радиолокация.</w:t>
      </w:r>
    </w:p>
    <w:p>
      <w:pPr>
        <w:spacing w:before="0" w:after="0" w:line="264"/>
        <w:ind w:firstLine="600"/>
        <w:jc w:val="both"/>
      </w:pPr>
      <w:r>
        <w:rPr>
          <w:rFonts w:ascii="Times New Roman" w:hAnsi="Times New Roman"/>
          <w:b w:val="false"/>
          <w:i w:val="false"/>
          <w:color w:val="000000"/>
          <w:sz w:val="28"/>
        </w:rPr>
        <w:t>Электромагнитное загрязнение окружающей среды.</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Образование и распространение поперечных и продольных волн.</w:t>
      </w:r>
    </w:p>
    <w:p>
      <w:pPr>
        <w:spacing w:before="0" w:after="0" w:line="264"/>
        <w:ind w:firstLine="600"/>
        <w:jc w:val="both"/>
      </w:pPr>
      <w:r>
        <w:rPr>
          <w:rFonts w:ascii="Times New Roman" w:hAnsi="Times New Roman"/>
          <w:b w:val="false"/>
          <w:i w:val="false"/>
          <w:color w:val="000000"/>
          <w:sz w:val="28"/>
        </w:rPr>
        <w:t>Колеблющееся тело как источник звука.</w:t>
      </w:r>
    </w:p>
    <w:p>
      <w:pPr>
        <w:spacing w:before="0" w:after="0" w:line="264"/>
        <w:ind w:firstLine="600"/>
        <w:jc w:val="both"/>
      </w:pPr>
      <w:r>
        <w:rPr>
          <w:rFonts w:ascii="Times New Roman" w:hAnsi="Times New Roman"/>
          <w:b w:val="false"/>
          <w:i w:val="false"/>
          <w:color w:val="000000"/>
          <w:sz w:val="28"/>
        </w:rPr>
        <w:t>Наблюдение отражения и преломления механических волн.</w:t>
      </w:r>
    </w:p>
    <w:p>
      <w:pPr>
        <w:spacing w:before="0" w:after="0" w:line="264"/>
        <w:ind w:firstLine="600"/>
        <w:jc w:val="both"/>
      </w:pPr>
      <w:r>
        <w:rPr>
          <w:rFonts w:ascii="Times New Roman" w:hAnsi="Times New Roman"/>
          <w:b w:val="false"/>
          <w:i w:val="false"/>
          <w:color w:val="000000"/>
          <w:sz w:val="28"/>
        </w:rPr>
        <w:t>Наблюдение интерференции и дифракции механических волн.</w:t>
      </w:r>
    </w:p>
    <w:p>
      <w:pPr>
        <w:spacing w:before="0" w:after="0" w:line="264"/>
        <w:ind w:firstLine="600"/>
        <w:jc w:val="both"/>
      </w:pPr>
      <w:r>
        <w:rPr>
          <w:rFonts w:ascii="Times New Roman" w:hAnsi="Times New Roman"/>
          <w:b w:val="false"/>
          <w:i w:val="false"/>
          <w:color w:val="000000"/>
          <w:sz w:val="28"/>
        </w:rPr>
        <w:t>Звуковой резонанс.</w:t>
      </w:r>
    </w:p>
    <w:p>
      <w:pPr>
        <w:spacing w:before="0" w:after="0" w:line="264"/>
        <w:ind w:firstLine="600"/>
        <w:jc w:val="both"/>
      </w:pPr>
      <w:r>
        <w:rPr>
          <w:rFonts w:ascii="Times New Roman" w:hAnsi="Times New Roman"/>
          <w:b w:val="false"/>
          <w:i w:val="false"/>
          <w:color w:val="000000"/>
          <w:sz w:val="28"/>
        </w:rPr>
        <w:t>Наблюдение связи громкости звука и высоты тона с амплитудой и частотой колебаний.</w:t>
      </w:r>
    </w:p>
    <w:p>
      <w:pPr>
        <w:spacing w:before="0" w:after="0" w:line="264"/>
        <w:ind w:firstLine="600"/>
        <w:jc w:val="both"/>
      </w:pPr>
      <w:r>
        <w:rPr>
          <w:rFonts w:ascii="Times New Roman" w:hAnsi="Times New Roman"/>
          <w:b w:val="false"/>
          <w:i w:val="false"/>
          <w:color w:val="000000"/>
          <w:sz w:val="28"/>
        </w:rPr>
        <w:t>Исследование свойств электромагнитных волн: отражение, преломление, поляризация, дифракция, интерференция.</w:t>
      </w:r>
    </w:p>
    <w:p>
      <w:pPr>
        <w:spacing w:before="0" w:after="0" w:line="264"/>
        <w:ind w:firstLine="600"/>
        <w:jc w:val="both"/>
      </w:pPr>
      <w:r>
        <w:rPr>
          <w:rFonts w:ascii="Times New Roman" w:hAnsi="Times New Roman"/>
          <w:b/>
          <w:i/>
          <w:color w:val="000000"/>
          <w:sz w:val="28"/>
        </w:rPr>
        <w:t>Тема 3. Оптика</w:t>
      </w:r>
    </w:p>
    <w:p>
      <w:pPr>
        <w:spacing w:before="0" w:after="0" w:line="264"/>
        <w:ind w:firstLine="600"/>
        <w:jc w:val="both"/>
      </w:pPr>
      <w:r>
        <w:rPr>
          <w:rFonts w:ascii="Times New Roman" w:hAnsi="Times New Roman"/>
          <w:b w:val="false"/>
          <w:i w:val="false"/>
          <w:color w:val="000000"/>
          <w:sz w:val="28"/>
        </w:rPr>
        <w:t xml:space="preserve">Геометрическая оптика. Прямолинейное распространение света в однородной среде. Луч света. Точечный источник света. </w:t>
      </w:r>
    </w:p>
    <w:p>
      <w:pPr>
        <w:spacing w:before="0" w:after="0" w:line="264"/>
        <w:ind w:firstLine="600"/>
        <w:jc w:val="both"/>
      </w:pPr>
      <w:r>
        <w:rPr>
          <w:rFonts w:ascii="Times New Roman" w:hAnsi="Times New Roman"/>
          <w:b w:val="false"/>
          <w:i w:val="false"/>
          <w:color w:val="000000"/>
          <w:sz w:val="28"/>
        </w:rPr>
        <w:t xml:space="preserve">Отражение света. Законы отражения света. Построение изображений в плоском зеркале. </w:t>
      </w:r>
    </w:p>
    <w:p>
      <w:pPr>
        <w:spacing w:before="0" w:after="0" w:line="264"/>
        <w:ind w:firstLine="600"/>
        <w:jc w:val="both"/>
      </w:pPr>
      <w:r>
        <w:rPr>
          <w:rFonts w:ascii="Times New Roman" w:hAnsi="Times New Roman"/>
          <w:b w:val="false"/>
          <w:i w:val="false"/>
          <w:color w:val="000000"/>
          <w:sz w:val="28"/>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pPr>
        <w:spacing w:before="0" w:after="0" w:line="264"/>
        <w:ind w:firstLine="600"/>
        <w:jc w:val="both"/>
      </w:pPr>
      <w:r>
        <w:rPr>
          <w:rFonts w:ascii="Times New Roman" w:hAnsi="Times New Roman"/>
          <w:b w:val="false"/>
          <w:i w:val="false"/>
          <w:color w:val="000000"/>
          <w:sz w:val="28"/>
        </w:rPr>
        <w:t>Дисперсия света. Сложный состав белого света. Цвет.</w:t>
      </w:r>
    </w:p>
    <w:p>
      <w:pPr>
        <w:spacing w:before="0" w:after="0" w:line="264"/>
        <w:ind w:firstLine="600"/>
        <w:jc w:val="both"/>
      </w:pPr>
      <w:r>
        <w:rPr>
          <w:rFonts w:ascii="Times New Roman" w:hAnsi="Times New Roman"/>
          <w:b w:val="false"/>
          <w:i w:val="false"/>
          <w:color w:val="000000"/>
          <w:sz w:val="28"/>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pPr>
        <w:spacing w:before="0" w:after="0" w:line="264"/>
        <w:ind w:firstLine="600"/>
        <w:jc w:val="both"/>
      </w:pPr>
      <w:r>
        <w:rPr>
          <w:rFonts w:ascii="Times New Roman" w:hAnsi="Times New Roman"/>
          <w:b w:val="false"/>
          <w:i w:val="false"/>
          <w:color w:val="000000"/>
          <w:sz w:val="28"/>
        </w:rPr>
        <w:t>Пределы применимости геометрической оптики.</w:t>
      </w:r>
    </w:p>
    <w:p>
      <w:pPr>
        <w:spacing w:before="0" w:after="0" w:line="264"/>
        <w:ind w:firstLine="600"/>
        <w:jc w:val="both"/>
      </w:pPr>
      <w:r>
        <w:rPr>
          <w:rFonts w:ascii="Times New Roman" w:hAnsi="Times New Roman"/>
          <w:b w:val="false"/>
          <w:i w:val="false"/>
          <w:color w:val="000000"/>
          <w:sz w:val="28"/>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pPr>
        <w:spacing w:before="0" w:after="0" w:line="264"/>
        <w:ind w:firstLine="600"/>
        <w:jc w:val="both"/>
      </w:pPr>
      <w:r>
        <w:rPr>
          <w:rFonts w:ascii="Times New Roman" w:hAnsi="Times New Roman"/>
          <w:b w:val="false"/>
          <w:i w:val="false"/>
          <w:color w:val="000000"/>
          <w:sz w:val="28"/>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pPr>
        <w:spacing w:before="0" w:after="0" w:line="264"/>
        <w:ind w:firstLine="600"/>
        <w:jc w:val="both"/>
      </w:pPr>
      <w:r>
        <w:rPr>
          <w:rFonts w:ascii="Times New Roman" w:hAnsi="Times New Roman"/>
          <w:b w:val="false"/>
          <w:i w:val="false"/>
          <w:color w:val="000000"/>
          <w:sz w:val="28"/>
        </w:rPr>
        <w:t>Поляризация света.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Прямолинейное распространение, отражение и преломление света. Оптические приборы.</w:t>
      </w:r>
    </w:p>
    <w:p>
      <w:pPr>
        <w:spacing w:before="0" w:after="0" w:line="264"/>
        <w:ind w:firstLine="600"/>
        <w:jc w:val="both"/>
      </w:pPr>
      <w:r>
        <w:rPr>
          <w:rFonts w:ascii="Times New Roman" w:hAnsi="Times New Roman"/>
          <w:b w:val="false"/>
          <w:i w:val="false"/>
          <w:color w:val="000000"/>
          <w:sz w:val="28"/>
        </w:rPr>
        <w:t>Полное внутреннее отражение. Модель световода.</w:t>
      </w:r>
    </w:p>
    <w:p>
      <w:pPr>
        <w:spacing w:before="0" w:after="0" w:line="264"/>
        <w:ind w:firstLine="600"/>
        <w:jc w:val="both"/>
      </w:pPr>
      <w:r>
        <w:rPr>
          <w:rFonts w:ascii="Times New Roman" w:hAnsi="Times New Roman"/>
          <w:b w:val="false"/>
          <w:i w:val="false"/>
          <w:color w:val="000000"/>
          <w:sz w:val="28"/>
        </w:rPr>
        <w:t>Исследование свойств изображений в линзах.</w:t>
      </w:r>
    </w:p>
    <w:p>
      <w:pPr>
        <w:spacing w:before="0" w:after="0" w:line="264"/>
        <w:ind w:firstLine="600"/>
        <w:jc w:val="both"/>
      </w:pPr>
      <w:r>
        <w:rPr>
          <w:rFonts w:ascii="Times New Roman" w:hAnsi="Times New Roman"/>
          <w:b w:val="false"/>
          <w:i w:val="false"/>
          <w:color w:val="000000"/>
          <w:sz w:val="28"/>
        </w:rPr>
        <w:t>Модели микроскопа, телескопа.</w:t>
      </w:r>
    </w:p>
    <w:p>
      <w:pPr>
        <w:spacing w:before="0" w:after="0" w:line="264"/>
        <w:ind w:firstLine="600"/>
        <w:jc w:val="both"/>
      </w:pPr>
      <w:r>
        <w:rPr>
          <w:rFonts w:ascii="Times New Roman" w:hAnsi="Times New Roman"/>
          <w:b w:val="false"/>
          <w:i w:val="false"/>
          <w:color w:val="000000"/>
          <w:sz w:val="28"/>
        </w:rPr>
        <w:t>Наблюдение интерференции света.</w:t>
      </w:r>
    </w:p>
    <w:p>
      <w:pPr>
        <w:spacing w:before="0" w:after="0" w:line="264"/>
        <w:ind w:firstLine="600"/>
        <w:jc w:val="both"/>
      </w:pPr>
      <w:r>
        <w:rPr>
          <w:rFonts w:ascii="Times New Roman" w:hAnsi="Times New Roman"/>
          <w:b w:val="false"/>
          <w:i w:val="false"/>
          <w:color w:val="000000"/>
          <w:sz w:val="28"/>
        </w:rPr>
        <w:t>Наблюдение дифракции света.</w:t>
      </w:r>
    </w:p>
    <w:p>
      <w:pPr>
        <w:spacing w:before="0" w:after="0" w:line="264"/>
        <w:ind w:firstLine="600"/>
        <w:jc w:val="both"/>
      </w:pPr>
      <w:r>
        <w:rPr>
          <w:rFonts w:ascii="Times New Roman" w:hAnsi="Times New Roman"/>
          <w:b w:val="false"/>
          <w:i w:val="false"/>
          <w:color w:val="000000"/>
          <w:sz w:val="28"/>
        </w:rPr>
        <w:t xml:space="preserve">Наблюдение дисперсии света. </w:t>
      </w:r>
    </w:p>
    <w:p>
      <w:pPr>
        <w:spacing w:before="0" w:after="0" w:line="264"/>
        <w:ind w:firstLine="600"/>
        <w:jc w:val="both"/>
      </w:pPr>
      <w:r>
        <w:rPr>
          <w:rFonts w:ascii="Times New Roman" w:hAnsi="Times New Roman"/>
          <w:b w:val="false"/>
          <w:i w:val="false"/>
          <w:color w:val="000000"/>
          <w:sz w:val="28"/>
        </w:rPr>
        <w:t>Получение спектра с помощью призмы.</w:t>
      </w:r>
    </w:p>
    <w:p>
      <w:pPr>
        <w:spacing w:before="0" w:after="0" w:line="264"/>
        <w:ind w:firstLine="600"/>
        <w:jc w:val="both"/>
      </w:pPr>
      <w:r>
        <w:rPr>
          <w:rFonts w:ascii="Times New Roman" w:hAnsi="Times New Roman"/>
          <w:b w:val="false"/>
          <w:i w:val="false"/>
          <w:color w:val="000000"/>
          <w:sz w:val="28"/>
        </w:rPr>
        <w:t>Получение спектра с помощью дифракционной решётки.</w:t>
      </w:r>
    </w:p>
    <w:p>
      <w:pPr>
        <w:spacing w:before="0" w:after="0" w:line="264"/>
        <w:ind w:firstLine="600"/>
        <w:jc w:val="both"/>
      </w:pPr>
      <w:r>
        <w:rPr>
          <w:rFonts w:ascii="Times New Roman" w:hAnsi="Times New Roman"/>
          <w:b w:val="false"/>
          <w:i w:val="false"/>
          <w:color w:val="000000"/>
          <w:sz w:val="28"/>
        </w:rPr>
        <w:t>Наблюдение поляризации света.</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 xml:space="preserve">Измерение показателя преломления стекла. </w:t>
      </w:r>
    </w:p>
    <w:p>
      <w:pPr>
        <w:spacing w:before="0" w:after="0" w:line="264"/>
        <w:ind w:firstLine="600"/>
        <w:jc w:val="both"/>
      </w:pPr>
      <w:r>
        <w:rPr>
          <w:rFonts w:ascii="Times New Roman" w:hAnsi="Times New Roman"/>
          <w:b w:val="false"/>
          <w:i w:val="false"/>
          <w:color w:val="000000"/>
          <w:sz w:val="28"/>
        </w:rPr>
        <w:t>Исследование свойств изображений в линзах.</w:t>
      </w:r>
    </w:p>
    <w:p>
      <w:pPr>
        <w:spacing w:before="0" w:after="0" w:line="264"/>
        <w:ind w:firstLine="600"/>
        <w:jc w:val="both"/>
      </w:pPr>
      <w:r>
        <w:rPr>
          <w:rFonts w:ascii="Times New Roman" w:hAnsi="Times New Roman"/>
          <w:b w:val="false"/>
          <w:i w:val="false"/>
          <w:color w:val="000000"/>
          <w:sz w:val="28"/>
        </w:rPr>
        <w:t>Наблюдение дисперсии света.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6. Основы специальной теории относительности</w:t>
      </w:r>
    </w:p>
    <w:p>
      <w:pPr>
        <w:spacing w:before="0" w:after="0" w:line="264"/>
        <w:ind w:firstLine="600"/>
        <w:jc w:val="both"/>
      </w:pPr>
      <w:r>
        <w:rPr>
          <w:rFonts w:ascii="Times New Roman" w:hAnsi="Times New Roman"/>
          <w:b w:val="false"/>
          <w:i w:val="false"/>
          <w:color w:val="000000"/>
          <w:sz w:val="28"/>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pPr>
        <w:spacing w:before="0" w:after="0" w:line="264"/>
        <w:ind w:firstLine="600"/>
        <w:jc w:val="both"/>
      </w:pPr>
      <w:r>
        <w:rPr>
          <w:rFonts w:ascii="Times New Roman" w:hAnsi="Times New Roman"/>
          <w:b w:val="false"/>
          <w:i w:val="false"/>
          <w:color w:val="000000"/>
          <w:sz w:val="28"/>
        </w:rPr>
        <w:t>Относительность одновременности. Замедление времени и сокращение длины.</w:t>
      </w:r>
    </w:p>
    <w:p>
      <w:pPr>
        <w:spacing w:before="0" w:after="0" w:line="264"/>
        <w:ind w:firstLine="600"/>
        <w:jc w:val="both"/>
      </w:pPr>
      <w:r>
        <w:rPr>
          <w:rFonts w:ascii="Times New Roman" w:hAnsi="Times New Roman"/>
          <w:b w:val="false"/>
          <w:i w:val="false"/>
          <w:color w:val="000000"/>
          <w:sz w:val="28"/>
        </w:rPr>
        <w:t>Энергия и импульс релятивистской частицы.</w:t>
      </w:r>
    </w:p>
    <w:p>
      <w:pPr>
        <w:spacing w:before="0" w:after="0" w:line="264"/>
        <w:ind w:firstLine="600"/>
        <w:jc w:val="both"/>
      </w:pPr>
      <w:r>
        <w:rPr>
          <w:rFonts w:ascii="Times New Roman" w:hAnsi="Times New Roman"/>
          <w:b w:val="false"/>
          <w:i w:val="false"/>
          <w:color w:val="000000"/>
          <w:sz w:val="28"/>
        </w:rPr>
        <w:t>Связь массы с энергией и импульсом релятивистской частицы. Энергия покоя.</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7. Квантовая физика</w:t>
      </w:r>
    </w:p>
    <w:p>
      <w:pPr>
        <w:spacing w:before="0" w:after="0" w:line="264"/>
        <w:ind w:firstLine="600"/>
        <w:jc w:val="both"/>
      </w:pPr>
      <w:r>
        <w:rPr>
          <w:rFonts w:ascii="Times New Roman" w:hAnsi="Times New Roman"/>
          <w:b/>
          <w:i/>
          <w:color w:val="000000"/>
          <w:sz w:val="28"/>
        </w:rPr>
        <w:t>Тема 1. Элементы квантовой оптики</w:t>
      </w:r>
    </w:p>
    <w:p>
      <w:pPr>
        <w:spacing w:before="0" w:after="0" w:line="264"/>
        <w:ind w:firstLine="600"/>
        <w:jc w:val="both"/>
      </w:pPr>
      <w:r>
        <w:rPr>
          <w:rFonts w:ascii="Times New Roman" w:hAnsi="Times New Roman"/>
          <w:b w:val="false"/>
          <w:i w:val="false"/>
          <w:color w:val="000000"/>
          <w:sz w:val="28"/>
        </w:rPr>
        <w:t xml:space="preserve">Фотоны. Формула Планка связи энергии фотона с его частотой. Энергия и импульс фотона. </w:t>
      </w:r>
    </w:p>
    <w:p>
      <w:pPr>
        <w:spacing w:before="0" w:after="0" w:line="264"/>
        <w:ind w:firstLine="600"/>
        <w:jc w:val="both"/>
      </w:pPr>
      <w:r>
        <w:rPr>
          <w:rFonts w:ascii="Times New Roman" w:hAnsi="Times New Roman"/>
          <w:b w:val="false"/>
          <w:i w:val="false"/>
          <w:color w:val="000000"/>
          <w:sz w:val="28"/>
        </w:rPr>
        <w:t>Открытие и исследование фотоэффекта. Опыты А. Г.</w:t>
      </w:r>
      <w:r>
        <w:rPr>
          <w:rFonts w:ascii="Times New Roman" w:hAnsi="Times New Roman"/>
          <w:b w:val="false"/>
          <w:i w:val="false"/>
          <w:color w:val="000000"/>
          <w:sz w:val="28"/>
        </w:rPr>
        <w:t xml:space="preserve"> </w:t>
      </w:r>
      <w:r>
        <w:rPr>
          <w:rFonts w:ascii="Times New Roman" w:hAnsi="Times New Roman"/>
          <w:b w:val="false"/>
          <w:i w:val="false"/>
          <w:color w:val="000000"/>
          <w:sz w:val="28"/>
        </w:rPr>
        <w:t>Столетова. Законы фотоэффекта. Уравнение Эйнштейна для фотоэффекта. «Красная граница» фотоэффекта.</w:t>
      </w:r>
    </w:p>
    <w:p>
      <w:pPr>
        <w:spacing w:before="0" w:after="0" w:line="264"/>
        <w:ind w:firstLine="600"/>
        <w:jc w:val="both"/>
      </w:pPr>
      <w:r>
        <w:rPr>
          <w:rFonts w:ascii="Times New Roman" w:hAnsi="Times New Roman"/>
          <w:b w:val="false"/>
          <w:i w:val="false"/>
          <w:color w:val="000000"/>
          <w:sz w:val="28"/>
        </w:rPr>
        <w:t>Давление света. Опыты П. Н.</w:t>
      </w:r>
      <w:r>
        <w:rPr>
          <w:rFonts w:ascii="Times New Roman" w:hAnsi="Times New Roman"/>
          <w:b w:val="false"/>
          <w:i w:val="false"/>
          <w:color w:val="000000"/>
          <w:sz w:val="28"/>
        </w:rPr>
        <w:t xml:space="preserve"> </w:t>
      </w:r>
      <w:r>
        <w:rPr>
          <w:rFonts w:ascii="Times New Roman" w:hAnsi="Times New Roman"/>
          <w:b w:val="false"/>
          <w:i w:val="false"/>
          <w:color w:val="000000"/>
          <w:sz w:val="28"/>
        </w:rPr>
        <w:t>Лебедева.</w:t>
      </w:r>
    </w:p>
    <w:p>
      <w:pPr>
        <w:spacing w:before="0" w:after="0" w:line="264"/>
        <w:ind w:firstLine="600"/>
        <w:jc w:val="both"/>
      </w:pPr>
      <w:r>
        <w:rPr>
          <w:rFonts w:ascii="Times New Roman" w:hAnsi="Times New Roman"/>
          <w:b w:val="false"/>
          <w:i w:val="false"/>
          <w:color w:val="000000"/>
          <w:sz w:val="28"/>
        </w:rPr>
        <w:t>Химическое действие света.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фотоэлемент, фотодатчик, солнечная батарея, светодиод.</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Фотоэффект на установке с цинковой пластиной.</w:t>
      </w:r>
    </w:p>
    <w:p>
      <w:pPr>
        <w:spacing w:before="0" w:after="0" w:line="264"/>
        <w:ind w:firstLine="600"/>
        <w:jc w:val="both"/>
      </w:pPr>
      <w:r>
        <w:rPr>
          <w:rFonts w:ascii="Times New Roman" w:hAnsi="Times New Roman"/>
          <w:b w:val="false"/>
          <w:i w:val="false"/>
          <w:color w:val="000000"/>
          <w:sz w:val="28"/>
        </w:rPr>
        <w:t xml:space="preserve">Исследование законов внешнего фотоэффекта. </w:t>
      </w:r>
    </w:p>
    <w:p>
      <w:pPr>
        <w:spacing w:before="0" w:after="0" w:line="264"/>
        <w:ind w:firstLine="600"/>
        <w:jc w:val="both"/>
      </w:pPr>
      <w:r>
        <w:rPr>
          <w:rFonts w:ascii="Times New Roman" w:hAnsi="Times New Roman"/>
          <w:b w:val="false"/>
          <w:i w:val="false"/>
          <w:color w:val="000000"/>
          <w:sz w:val="28"/>
        </w:rPr>
        <w:t>Светодиод.</w:t>
      </w:r>
    </w:p>
    <w:p>
      <w:pPr>
        <w:spacing w:before="0" w:after="0" w:line="264"/>
        <w:ind w:firstLine="600"/>
        <w:jc w:val="both"/>
      </w:pPr>
      <w:r>
        <w:rPr>
          <w:rFonts w:ascii="Times New Roman" w:hAnsi="Times New Roman"/>
          <w:b w:val="false"/>
          <w:i w:val="false"/>
          <w:color w:val="000000"/>
          <w:sz w:val="28"/>
        </w:rPr>
        <w:t>Солнечная батарея.</w:t>
      </w:r>
    </w:p>
    <w:p>
      <w:pPr>
        <w:spacing w:before="0" w:after="0" w:line="264"/>
        <w:ind w:firstLine="600"/>
        <w:jc w:val="both"/>
      </w:pPr>
      <w:r>
        <w:rPr>
          <w:rFonts w:ascii="Times New Roman" w:hAnsi="Times New Roman"/>
          <w:b/>
          <w:i/>
          <w:color w:val="000000"/>
          <w:sz w:val="28"/>
        </w:rPr>
        <w:t>Тема 2. Строение атома</w:t>
      </w:r>
    </w:p>
    <w:p>
      <w:pPr>
        <w:spacing w:before="0" w:after="0" w:line="264"/>
        <w:ind w:firstLine="600"/>
        <w:jc w:val="both"/>
      </w:pPr>
      <w:r>
        <w:rPr>
          <w:rFonts w:ascii="Times New Roman" w:hAnsi="Times New Roman"/>
          <w:b w:val="false"/>
          <w:i w:val="false"/>
          <w:color w:val="000000"/>
          <w:sz w:val="28"/>
        </w:rPr>
        <w:t xml:space="preserve">Модель атома Томсона. Опыты Резерфорда по рассеянию </w:t>
      </w:r>
      <w:r>
        <w:rPr>
          <w:rFonts w:ascii="Times New Roman" w:hAnsi="Times New Roman"/>
          <w:b w:val="false"/>
          <w:i w:val="false"/>
          <w:color w:val="000000"/>
          <w:sz w:val="28"/>
        </w:rPr>
        <w:t>α</w:t>
      </w:r>
      <w:r>
        <w:rPr>
          <w:rFonts w:ascii="Times New Roman" w:hAnsi="Times New Roman"/>
          <w:b w:val="false"/>
          <w:i w:val="false"/>
          <w:color w:val="000000"/>
          <w:sz w:val="28"/>
        </w:rPr>
        <w:t xml:space="preserve">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 </w:t>
      </w:r>
    </w:p>
    <w:p>
      <w:pPr>
        <w:spacing w:before="0" w:after="0" w:line="264"/>
        <w:ind w:firstLine="600"/>
        <w:jc w:val="both"/>
      </w:pPr>
      <w:r>
        <w:rPr>
          <w:rFonts w:ascii="Times New Roman" w:hAnsi="Times New Roman"/>
          <w:b w:val="false"/>
          <w:i w:val="false"/>
          <w:color w:val="000000"/>
          <w:sz w:val="28"/>
        </w:rPr>
        <w:t>Волновые свойства частиц. Волны де</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Бройля. Корпускулярно-волновой дуализм. </w:t>
      </w:r>
    </w:p>
    <w:p>
      <w:pPr>
        <w:spacing w:before="0" w:after="0" w:line="264"/>
        <w:ind w:firstLine="600"/>
        <w:jc w:val="both"/>
      </w:pPr>
      <w:r>
        <w:rPr>
          <w:rFonts w:ascii="Times New Roman" w:hAnsi="Times New Roman"/>
          <w:b w:val="false"/>
          <w:i w:val="false"/>
          <w:color w:val="000000"/>
          <w:sz w:val="28"/>
        </w:rPr>
        <w:t xml:space="preserve">Спонтанное и вынужденное излучение. </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спектральный анализ (спектроскоп), лазер, квантовый компьютер.</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Модель опыта Резерфорда.</w:t>
      </w:r>
    </w:p>
    <w:p>
      <w:pPr>
        <w:spacing w:before="0" w:after="0" w:line="264"/>
        <w:ind w:firstLine="600"/>
        <w:jc w:val="both"/>
      </w:pPr>
      <w:r>
        <w:rPr>
          <w:rFonts w:ascii="Times New Roman" w:hAnsi="Times New Roman"/>
          <w:b w:val="false"/>
          <w:i w:val="false"/>
          <w:color w:val="000000"/>
          <w:sz w:val="28"/>
        </w:rPr>
        <w:t>Определение длины волны лазера.</w:t>
      </w:r>
    </w:p>
    <w:p>
      <w:pPr>
        <w:spacing w:before="0" w:after="0" w:line="264"/>
        <w:ind w:firstLine="600"/>
        <w:jc w:val="both"/>
      </w:pPr>
      <w:r>
        <w:rPr>
          <w:rFonts w:ascii="Times New Roman" w:hAnsi="Times New Roman"/>
          <w:b w:val="false"/>
          <w:i w:val="false"/>
          <w:color w:val="000000"/>
          <w:sz w:val="28"/>
        </w:rPr>
        <w:t>Наблюдение линейчатых спектров излучения.</w:t>
      </w:r>
    </w:p>
    <w:p>
      <w:pPr>
        <w:spacing w:before="0" w:after="0" w:line="264"/>
        <w:ind w:firstLine="600"/>
        <w:jc w:val="both"/>
      </w:pPr>
      <w:r>
        <w:rPr>
          <w:rFonts w:ascii="Times New Roman" w:hAnsi="Times New Roman"/>
          <w:b w:val="false"/>
          <w:i w:val="false"/>
          <w:color w:val="000000"/>
          <w:sz w:val="28"/>
        </w:rPr>
        <w:t>Лазер.</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Наблюдение линейчатого спектра.</w:t>
      </w:r>
    </w:p>
    <w:p>
      <w:pPr>
        <w:spacing w:before="0" w:after="0" w:line="264"/>
        <w:ind w:firstLine="600"/>
        <w:jc w:val="both"/>
      </w:pPr>
      <w:r>
        <w:rPr>
          <w:rFonts w:ascii="Times New Roman" w:hAnsi="Times New Roman"/>
          <w:b/>
          <w:i/>
          <w:color w:val="000000"/>
          <w:sz w:val="28"/>
        </w:rPr>
        <w:t>Тема 3. Атомное ядро</w:t>
      </w:r>
    </w:p>
    <w:p>
      <w:pPr>
        <w:spacing w:before="0" w:after="0" w:line="264"/>
        <w:ind w:firstLine="600"/>
        <w:jc w:val="both"/>
      </w:pPr>
      <w:r>
        <w:rPr>
          <w:rFonts w:ascii="Times New Roman" w:hAnsi="Times New Roman"/>
          <w:b w:val="false"/>
          <w:i w:val="false"/>
          <w:color w:val="000000"/>
          <w:sz w:val="28"/>
        </w:rPr>
        <w:t xml:space="preserve">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 </w:t>
      </w:r>
    </w:p>
    <w:p>
      <w:pPr>
        <w:spacing w:before="0" w:after="0" w:line="264"/>
        <w:ind w:firstLine="600"/>
        <w:jc w:val="both"/>
      </w:pPr>
      <w:r>
        <w:rPr>
          <w:rFonts w:ascii="Times New Roman" w:hAnsi="Times New Roman"/>
          <w:b w:val="false"/>
          <w:i w:val="false"/>
          <w:color w:val="000000"/>
          <w:sz w:val="28"/>
        </w:rPr>
        <w:t xml:space="preserve">Открытие протона и нейтрона. Нуклонная модель ядра Гейзенберга–Иваненко. Заряд ядра. Массовое число ядра. Изотопы. </w:t>
      </w:r>
    </w:p>
    <w:p>
      <w:pPr>
        <w:spacing w:before="0" w:after="0" w:line="264"/>
        <w:ind w:firstLine="600"/>
        <w:jc w:val="both"/>
      </w:pPr>
      <w:r>
        <w:rPr>
          <w:rFonts w:ascii="Times New Roman" w:hAnsi="Times New Roman"/>
          <w:b w:val="false"/>
          <w:i w:val="false"/>
          <w:color w:val="000000"/>
          <w:sz w:val="28"/>
        </w:rPr>
        <w:t>Альфа-распад. Электронный и позитронный бета-распад. Гамма-излучение. Закон радиоактивного распада.</w:t>
      </w:r>
    </w:p>
    <w:p>
      <w:pPr>
        <w:spacing w:before="0" w:after="0" w:line="264"/>
        <w:ind w:firstLine="600"/>
        <w:jc w:val="both"/>
      </w:pPr>
      <w:r>
        <w:rPr>
          <w:rFonts w:ascii="Times New Roman" w:hAnsi="Times New Roman"/>
          <w:b w:val="false"/>
          <w:i w:val="false"/>
          <w:color w:val="000000"/>
          <w:sz w:val="28"/>
        </w:rPr>
        <w:t>Энергия связи нуклонов в ядре. Ядерные силы. Дефект массы ядра.</w:t>
      </w:r>
    </w:p>
    <w:p>
      <w:pPr>
        <w:spacing w:before="0" w:after="0" w:line="264"/>
        <w:ind w:firstLine="600"/>
        <w:jc w:val="both"/>
      </w:pPr>
      <w:r>
        <w:rPr>
          <w:rFonts w:ascii="Times New Roman" w:hAnsi="Times New Roman"/>
          <w:b w:val="false"/>
          <w:i w:val="false"/>
          <w:color w:val="000000"/>
          <w:sz w:val="28"/>
        </w:rPr>
        <w:t>Ядерные реакции. Деление и синтез ядер.</w:t>
      </w:r>
    </w:p>
    <w:p>
      <w:pPr>
        <w:spacing w:before="0" w:after="0" w:line="264"/>
        <w:ind w:firstLine="600"/>
        <w:jc w:val="both"/>
      </w:pPr>
      <w:r>
        <w:rPr>
          <w:rFonts w:ascii="Times New Roman" w:hAnsi="Times New Roman"/>
          <w:b w:val="false"/>
          <w:i w:val="false"/>
          <w:color w:val="000000"/>
          <w:sz w:val="28"/>
        </w:rPr>
        <w:t>Ядерный реактор. Термоядерный синтез. Проблемы и перспективы ядерной энергетики. Экологические аспекты ядерной энергетики.</w:t>
      </w:r>
    </w:p>
    <w:p>
      <w:pPr>
        <w:spacing w:before="0" w:after="0" w:line="264"/>
        <w:ind w:firstLine="600"/>
        <w:jc w:val="both"/>
      </w:pPr>
      <w:r>
        <w:rPr>
          <w:rFonts w:ascii="Times New Roman" w:hAnsi="Times New Roman"/>
          <w:b w:val="false"/>
          <w:i w:val="false"/>
          <w:color w:val="000000"/>
          <w:sz w:val="28"/>
        </w:rPr>
        <w:t xml:space="preserve">Элементарные частицы. Открытие позитрона. </w:t>
      </w:r>
    </w:p>
    <w:p>
      <w:pPr>
        <w:spacing w:before="0" w:after="0" w:line="264"/>
        <w:ind w:firstLine="600"/>
        <w:jc w:val="both"/>
      </w:pPr>
      <w:r>
        <w:rPr>
          <w:rFonts w:ascii="Times New Roman" w:hAnsi="Times New Roman"/>
          <w:b w:val="false"/>
          <w:i w:val="false"/>
          <w:color w:val="000000"/>
          <w:sz w:val="28"/>
        </w:rPr>
        <w:t>Методы наблюдения и регистрации элементарных частиц.</w:t>
      </w:r>
    </w:p>
    <w:p>
      <w:pPr>
        <w:spacing w:before="0" w:after="0" w:line="264"/>
        <w:ind w:firstLine="600"/>
        <w:jc w:val="both"/>
      </w:pPr>
      <w:r>
        <w:rPr>
          <w:rFonts w:ascii="Times New Roman" w:hAnsi="Times New Roman"/>
          <w:b w:val="false"/>
          <w:i w:val="false"/>
          <w:color w:val="000000"/>
          <w:sz w:val="28"/>
        </w:rPr>
        <w:t>Фундаментальные взаимодействия. Единство физической картины мира.</w:t>
      </w:r>
    </w:p>
    <w:p>
      <w:pPr>
        <w:spacing w:before="0" w:after="0" w:line="264"/>
        <w:ind w:firstLine="600"/>
        <w:jc w:val="both"/>
      </w:pPr>
      <w:r>
        <w:rPr>
          <w:rFonts w:ascii="Times New Roman" w:hAnsi="Times New Roman"/>
          <w:b w:val="false"/>
          <w:i w:val="false"/>
          <w:color w:val="000000"/>
          <w:sz w:val="28"/>
        </w:rPr>
        <w:t>Технические устройства и практическое применение: дозиметр, камера Вильсона, ядерный реактор, атомная бомба.</w:t>
      </w:r>
    </w:p>
    <w:p>
      <w:pPr>
        <w:spacing w:before="0" w:after="0" w:line="264"/>
        <w:ind w:firstLine="600"/>
        <w:jc w:val="both"/>
      </w:pPr>
      <w:r>
        <w:rPr>
          <w:rFonts w:ascii="Times New Roman" w:hAnsi="Times New Roman"/>
          <w:b w:val="false"/>
          <w:i/>
          <w:color w:val="000000"/>
          <w:sz w:val="28"/>
        </w:rPr>
        <w:t>Демонстрации</w:t>
      </w:r>
    </w:p>
    <w:p>
      <w:pPr>
        <w:spacing w:before="0" w:after="0" w:line="264"/>
        <w:ind w:firstLine="600"/>
        <w:jc w:val="both"/>
      </w:pPr>
      <w:r>
        <w:rPr>
          <w:rFonts w:ascii="Times New Roman" w:hAnsi="Times New Roman"/>
          <w:b w:val="false"/>
          <w:i w:val="false"/>
          <w:color w:val="000000"/>
          <w:sz w:val="28"/>
        </w:rPr>
        <w:t>Счётчик ионизирующих частиц.</w:t>
      </w:r>
    </w:p>
    <w:p>
      <w:pPr>
        <w:spacing w:before="0" w:after="0" w:line="264"/>
        <w:ind w:firstLine="600"/>
        <w:jc w:val="both"/>
      </w:pPr>
      <w:r>
        <w:rPr>
          <w:rFonts w:ascii="Times New Roman" w:hAnsi="Times New Roman"/>
          <w:b w:val="false"/>
          <w:i/>
          <w:color w:val="000000"/>
          <w:sz w:val="28"/>
        </w:rPr>
        <w:t>Ученический эксперимент, лабораторные работы</w:t>
      </w:r>
    </w:p>
    <w:p>
      <w:pPr>
        <w:spacing w:before="0" w:after="0" w:line="264"/>
        <w:ind w:firstLine="600"/>
        <w:jc w:val="both"/>
      </w:pPr>
      <w:r>
        <w:rPr>
          <w:rFonts w:ascii="Times New Roman" w:hAnsi="Times New Roman"/>
          <w:b w:val="false"/>
          <w:i w:val="false"/>
          <w:color w:val="000000"/>
          <w:sz w:val="28"/>
        </w:rPr>
        <w:t>Исследование треков частиц (по готовым фотографиям).</w:t>
      </w:r>
    </w:p>
    <w:p>
      <w:pPr>
        <w:spacing w:before="0" w:after="0" w:line="264"/>
        <w:ind w:left="120"/>
        <w:jc w:val="both"/>
      </w:pPr>
    </w:p>
    <w:p>
      <w:pPr>
        <w:spacing w:before="0" w:after="0" w:line="264"/>
        <w:ind w:left="120"/>
        <w:jc w:val="both"/>
      </w:pPr>
      <w:r>
        <w:rPr>
          <w:rFonts w:ascii="Times New Roman" w:hAnsi="Times New Roman"/>
          <w:b/>
          <w:i w:val="false"/>
          <w:color w:val="000000"/>
          <w:sz w:val="28"/>
        </w:rPr>
        <w:t>Раздел 8. Элементы астрономии и астрофизики</w:t>
      </w:r>
    </w:p>
    <w:p>
      <w:pPr>
        <w:spacing w:before="0" w:after="0" w:line="264"/>
        <w:ind w:firstLine="600"/>
        <w:jc w:val="both"/>
      </w:pPr>
      <w:r>
        <w:rPr>
          <w:rFonts w:ascii="Times New Roman" w:hAnsi="Times New Roman"/>
          <w:b w:val="false"/>
          <w:i w:val="false"/>
          <w:color w:val="000000"/>
          <w:sz w:val="28"/>
        </w:rPr>
        <w:t>Этапы развития астрономии. Прикладное и мировоззренческое значение астрономии.</w:t>
      </w:r>
    </w:p>
    <w:p>
      <w:pPr>
        <w:spacing w:before="0" w:after="0" w:line="264"/>
        <w:ind w:firstLine="600"/>
        <w:jc w:val="both"/>
      </w:pPr>
      <w:r>
        <w:rPr>
          <w:rFonts w:ascii="Times New Roman" w:hAnsi="Times New Roman"/>
          <w:b w:val="false"/>
          <w:i w:val="false"/>
          <w:color w:val="000000"/>
          <w:sz w:val="28"/>
        </w:rPr>
        <w:t>Вид звёздного неба. Созвездия, яркие звёзды, планеты, их видимое движение.</w:t>
      </w:r>
    </w:p>
    <w:p>
      <w:pPr>
        <w:spacing w:before="0" w:after="0" w:line="264"/>
        <w:ind w:firstLine="600"/>
        <w:jc w:val="both"/>
      </w:pPr>
      <w:r>
        <w:rPr>
          <w:rFonts w:ascii="Times New Roman" w:hAnsi="Times New Roman"/>
          <w:b w:val="false"/>
          <w:i w:val="false"/>
          <w:color w:val="000000"/>
          <w:sz w:val="28"/>
        </w:rPr>
        <w:t xml:space="preserve">Солнечная система. </w:t>
      </w:r>
    </w:p>
    <w:p>
      <w:pPr>
        <w:spacing w:before="0" w:after="0" w:line="264"/>
        <w:ind w:firstLine="600"/>
        <w:jc w:val="both"/>
      </w:pPr>
      <w:r>
        <w:rPr>
          <w:rFonts w:ascii="Times New Roman" w:hAnsi="Times New Roman"/>
          <w:b w:val="false"/>
          <w:i w:val="false"/>
          <w:color w:val="000000"/>
          <w:sz w:val="28"/>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pPr>
        <w:spacing w:before="0" w:after="0" w:line="264"/>
        <w:ind w:firstLine="600"/>
        <w:jc w:val="both"/>
      </w:pPr>
      <w:r>
        <w:rPr>
          <w:rFonts w:ascii="Times New Roman" w:hAnsi="Times New Roman"/>
          <w:b w:val="false"/>
          <w:i w:val="false"/>
          <w:color w:val="000000"/>
          <w:sz w:val="28"/>
        </w:rPr>
        <w:t>Млечный Путь – наша Галактика. Положение и движение Солнца в Галактике. Типы галактик. Радиогалактики и квазары. Чёрные дыры в ядрах галактик.</w:t>
      </w:r>
    </w:p>
    <w:p>
      <w:pPr>
        <w:spacing w:before="0" w:after="0" w:line="264"/>
        <w:ind w:firstLine="600"/>
        <w:jc w:val="both"/>
      </w:pPr>
      <w:r>
        <w:rPr>
          <w:rFonts w:ascii="Times New Roman" w:hAnsi="Times New Roman"/>
          <w:b w:val="false"/>
          <w:i w:val="false"/>
          <w:color w:val="000000"/>
          <w:sz w:val="28"/>
        </w:rPr>
        <w:t>Вселенная. Расширение Вселенной. Закон Хаббла. Разбегание галактик. Теория Большого взрыва. Реликтовое излучение.</w:t>
      </w:r>
    </w:p>
    <w:p>
      <w:pPr>
        <w:spacing w:before="0" w:after="0" w:line="264"/>
        <w:ind w:firstLine="600"/>
        <w:jc w:val="both"/>
      </w:pPr>
      <w:r>
        <w:rPr>
          <w:rFonts w:ascii="Times New Roman" w:hAnsi="Times New Roman"/>
          <w:b w:val="false"/>
          <w:i w:val="false"/>
          <w:color w:val="000000"/>
          <w:sz w:val="28"/>
        </w:rPr>
        <w:t xml:space="preserve">Масштабная структура Вселенной. Метагалактика. </w:t>
      </w:r>
    </w:p>
    <w:p>
      <w:pPr>
        <w:spacing w:before="0" w:after="0" w:line="264"/>
        <w:ind w:firstLine="600"/>
        <w:jc w:val="both"/>
      </w:pPr>
      <w:r>
        <w:rPr>
          <w:rFonts w:ascii="Times New Roman" w:hAnsi="Times New Roman"/>
          <w:b w:val="false"/>
          <w:i w:val="false"/>
          <w:color w:val="000000"/>
          <w:sz w:val="28"/>
        </w:rPr>
        <w:t>Нерешённые проблемы астрономии.</w:t>
      </w:r>
    </w:p>
    <w:p>
      <w:pPr>
        <w:spacing w:before="0" w:after="0" w:line="264"/>
        <w:ind w:firstLine="600"/>
        <w:jc w:val="both"/>
      </w:pPr>
      <w:r>
        <w:rPr>
          <w:rFonts w:ascii="Times New Roman" w:hAnsi="Times New Roman"/>
          <w:b w:val="false"/>
          <w:i/>
          <w:color w:val="000000"/>
          <w:sz w:val="28"/>
        </w:rPr>
        <w:t>Ученические наблюдения</w:t>
      </w:r>
    </w:p>
    <w:p>
      <w:pPr>
        <w:spacing w:before="0" w:after="0" w:line="264"/>
        <w:ind w:firstLine="600"/>
        <w:jc w:val="both"/>
      </w:pPr>
      <w:r>
        <w:rPr>
          <w:rFonts w:ascii="Times New Roman" w:hAnsi="Times New Roman"/>
          <w:b w:val="false"/>
          <w:i w:val="false"/>
          <w:color w:val="000000"/>
          <w:sz w:val="28"/>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pPr>
        <w:spacing w:before="0" w:after="0" w:line="264"/>
        <w:ind w:firstLine="600"/>
        <w:jc w:val="both"/>
      </w:pPr>
      <w:r>
        <w:rPr>
          <w:rFonts w:ascii="Times New Roman" w:hAnsi="Times New Roman"/>
          <w:b w:val="false"/>
          <w:i w:val="false"/>
          <w:color w:val="000000"/>
          <w:sz w:val="28"/>
        </w:rPr>
        <w:t>Наблюдения в телескоп Луны, планет, Млечного Пути.</w:t>
      </w:r>
    </w:p>
    <w:p>
      <w:pPr>
        <w:spacing w:before="0" w:after="0" w:line="264"/>
        <w:ind w:firstLine="600"/>
        <w:jc w:val="both"/>
      </w:pPr>
      <w:r>
        <w:rPr>
          <w:rFonts w:ascii="Times New Roman" w:hAnsi="Times New Roman"/>
          <w:b/>
          <w:i w:val="false"/>
          <w:color w:val="000000"/>
          <w:sz w:val="28"/>
        </w:rPr>
        <w:t>Обобщающее повторение</w:t>
      </w:r>
    </w:p>
    <w:p>
      <w:pPr>
        <w:spacing w:before="0" w:after="0" w:line="264"/>
        <w:ind w:firstLine="600"/>
        <w:jc w:val="both"/>
      </w:pPr>
      <w:r>
        <w:rPr>
          <w:rFonts w:ascii="Times New Roman" w:hAnsi="Times New Roman"/>
          <w:b w:val="false"/>
          <w:i w:val="false"/>
          <w:color w:val="000000"/>
          <w:sz w:val="28"/>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pPr>
        <w:spacing w:before="0" w:after="0" w:line="264"/>
        <w:ind w:firstLine="600"/>
        <w:jc w:val="both"/>
      </w:pPr>
      <w:r>
        <w:rPr>
          <w:rFonts w:ascii="Times New Roman" w:hAnsi="Times New Roman"/>
          <w:b/>
          <w:i w:val="false"/>
          <w:color w:val="000000"/>
          <w:sz w:val="28"/>
        </w:rPr>
        <w:t>Межпредметные связи</w:t>
      </w:r>
    </w:p>
    <w:p>
      <w:pPr>
        <w:spacing w:before="0" w:after="0" w:line="264"/>
        <w:ind w:firstLine="600"/>
        <w:jc w:val="both"/>
      </w:pPr>
      <w:r>
        <w:rPr>
          <w:rFonts w:ascii="Times New Roman" w:hAnsi="Times New Roman"/>
          <w:b w:val="false"/>
          <w:i w:val="false"/>
          <w:color w:val="000000"/>
          <w:sz w:val="28"/>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pPr>
        <w:spacing w:before="0" w:after="0" w:line="264"/>
        <w:ind w:firstLine="600"/>
        <w:jc w:val="both"/>
      </w:pPr>
      <w:r>
        <w:rPr>
          <w:rFonts w:ascii="Times New Roman" w:hAnsi="Times New Roman"/>
          <w:b w:val="false"/>
          <w:i/>
          <w:color w:val="000000"/>
          <w:sz w:val="28"/>
        </w:rPr>
        <w:t>Межпредметные понятия</w:t>
      </w:r>
      <w:r>
        <w:rPr>
          <w:rFonts w:ascii="Times New Roman" w:hAnsi="Times New Roman"/>
          <w:b w:val="false"/>
          <w:i w:val="false"/>
          <w:color w:val="000000"/>
          <w:sz w:val="28"/>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pPr>
        <w:spacing w:before="0" w:after="0" w:line="264"/>
        <w:ind w:firstLine="600"/>
        <w:jc w:val="both"/>
      </w:pPr>
      <w:r>
        <w:rPr>
          <w:rFonts w:ascii="Times New Roman" w:hAnsi="Times New Roman"/>
          <w:b w:val="false"/>
          <w:i/>
          <w:color w:val="000000"/>
          <w:sz w:val="28"/>
        </w:rPr>
        <w:t>Математика:</w:t>
      </w:r>
      <w:r>
        <w:rPr>
          <w:rFonts w:ascii="Times New Roman" w:hAnsi="Times New Roman"/>
          <w:b w:val="false"/>
          <w:i w:val="false"/>
          <w:color w:val="000000"/>
          <w:sz w:val="28"/>
        </w:rPr>
        <w:t xml:space="preserve">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pPr>
        <w:spacing w:before="0" w:after="0" w:line="264"/>
        <w:ind w:firstLine="600"/>
        <w:jc w:val="both"/>
      </w:pPr>
      <w:r>
        <w:rPr>
          <w:rFonts w:ascii="Times New Roman" w:hAnsi="Times New Roman"/>
          <w:b w:val="false"/>
          <w:i/>
          <w:color w:val="000000"/>
          <w:sz w:val="28"/>
        </w:rPr>
        <w:t>Биология:</w:t>
      </w:r>
      <w:r>
        <w:rPr>
          <w:rFonts w:ascii="Times New Roman" w:hAnsi="Times New Roman"/>
          <w:b w:val="false"/>
          <w:i w:val="false"/>
          <w:color w:val="000000"/>
          <w:sz w:val="28"/>
        </w:rPr>
        <w:t xml:space="preserve">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pPr>
        <w:spacing w:before="0" w:after="0" w:line="264"/>
        <w:ind w:firstLine="600"/>
        <w:jc w:val="both"/>
      </w:pPr>
      <w:r>
        <w:rPr>
          <w:rFonts w:ascii="Times New Roman" w:hAnsi="Times New Roman"/>
          <w:b w:val="false"/>
          <w:i/>
          <w:color w:val="000000"/>
          <w:sz w:val="28"/>
        </w:rPr>
        <w:t>Химия:</w:t>
      </w:r>
      <w:r>
        <w:rPr>
          <w:rFonts w:ascii="Times New Roman" w:hAnsi="Times New Roman"/>
          <w:b w:val="false"/>
          <w:i w:val="false"/>
          <w:color w:val="000000"/>
          <w:sz w:val="28"/>
        </w:rPr>
        <w:t xml:space="preserve"> строение атомов и молекул, кристаллическая структура твёрдых тел, механизмы образования кристаллической решётки, спектральный анализ.</w:t>
      </w:r>
    </w:p>
    <w:p>
      <w:pPr>
        <w:spacing w:before="0" w:after="0" w:line="264"/>
        <w:ind w:firstLine="600"/>
        <w:jc w:val="both"/>
      </w:pPr>
      <w:r>
        <w:rPr>
          <w:rFonts w:ascii="Times New Roman" w:hAnsi="Times New Roman"/>
          <w:b w:val="false"/>
          <w:i/>
          <w:color w:val="000000"/>
          <w:sz w:val="28"/>
        </w:rPr>
        <w:t>География:</w:t>
      </w:r>
      <w:r>
        <w:rPr>
          <w:rFonts w:ascii="Times New Roman" w:hAnsi="Times New Roman"/>
          <w:b w:val="false"/>
          <w:i w:val="false"/>
          <w:color w:val="000000"/>
          <w:sz w:val="28"/>
        </w:rPr>
        <w:t xml:space="preserve"> магнитные полюса Земли, залежи магнитных руд, фотосъёмка земной поверхности, предсказание землетрясений.</w:t>
      </w:r>
    </w:p>
    <w:p>
      <w:pPr>
        <w:spacing w:before="0" w:after="0" w:line="264"/>
        <w:ind w:firstLine="600"/>
        <w:jc w:val="both"/>
      </w:pPr>
      <w:r>
        <w:rPr>
          <w:rFonts w:ascii="Times New Roman" w:hAnsi="Times New Roman"/>
          <w:b w:val="false"/>
          <w:i/>
          <w:color w:val="000000"/>
          <w:sz w:val="28"/>
        </w:rPr>
        <w:t>Технология:</w:t>
      </w:r>
      <w:r>
        <w:rPr>
          <w:rFonts w:ascii="Times New Roman" w:hAnsi="Times New Roman"/>
          <w:b w:val="false"/>
          <w:i w:val="false"/>
          <w:color w:val="000000"/>
          <w:sz w:val="28"/>
        </w:rPr>
        <w:t xml:space="preserve">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bookmarkStart w:name="block-8327170" w:id="11"/>
    <w:p>
      <w:pPr>
        <w:sectPr>
          <w:pgSz w:w="11906" w:h="16383" w:orient="portrait"/>
        </w:sectPr>
      </w:pPr>
    </w:p>
    <w:bookmarkEnd w:id="11"/>
    <w:bookmarkEnd w:id="9"/>
    <w:bookmarkStart w:name="block-8327171" w:id="12"/>
    <w:p>
      <w:pPr>
        <w:spacing w:before="0" w:after="0" w:line="264"/>
        <w:ind w:left="120"/>
        <w:jc w:val="both"/>
      </w:pPr>
    </w:p>
    <w:p>
      <w:pPr>
        <w:spacing w:before="0" w:after="0" w:line="264"/>
        <w:ind w:left="120"/>
        <w:jc w:val="both"/>
      </w:pPr>
      <w:r>
        <w:rPr>
          <w:rFonts w:ascii="Times New Roman" w:hAnsi="Times New Roman"/>
          <w:b/>
          <w:i w:val="false"/>
          <w:color w:val="000000"/>
          <w:sz w:val="28"/>
        </w:rPr>
        <w:t>ПЛАНИРУЕМЫЕ РЕЗУЛЬТАТЫ ОСВОЕНИЯ ПРОГРАММЫ ПО ФИЗИКЕ НА УРОВНЕ СРЕДНЕГО ОБЩЕГО ОБРАЗОВАНИЯ</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pPr>
        <w:spacing w:before="0" w:after="0"/>
        <w:ind w:left="120"/>
        <w:jc w:val="left"/>
      </w:pPr>
      <w:bookmarkStart w:name="_Toc138345808" w:id="13"/>
      <w:bookmarkEnd w:id="13"/>
    </w:p>
    <w:p>
      <w:pPr>
        <w:spacing w:before="0" w:after="0"/>
        <w:ind w:left="120"/>
        <w:jc w:val="left"/>
      </w:pP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spacing w:before="0" w:after="0" w:line="264"/>
        <w:ind w:firstLine="600"/>
        <w:jc w:val="both"/>
      </w:pPr>
      <w:r>
        <w:rPr>
          <w:rFonts w:ascii="Times New Roman" w:hAnsi="Times New Roman"/>
          <w:b/>
          <w:i w:val="false"/>
          <w:color w:val="000000"/>
          <w:sz w:val="28"/>
        </w:rPr>
        <w:t xml:space="preserve">1) </w:t>
      </w:r>
      <w:r>
        <w:rPr>
          <w:rFonts w:ascii="Times New Roman" w:hAnsi="Times New Roman"/>
          <w:b/>
          <w:i w:val="false"/>
          <w:color w:val="000000"/>
          <w:sz w:val="28"/>
        </w:rPr>
        <w:t>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 xml:space="preserve">принятие традиционных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w:t>
      </w:r>
    </w:p>
    <w:p>
      <w:pPr>
        <w:spacing w:before="0" w:after="0" w:line="264"/>
        <w:ind w:firstLine="600"/>
        <w:jc w:val="both"/>
      </w:pPr>
      <w:r>
        <w:rPr>
          <w:rFonts w:ascii="Times New Roman" w:hAnsi="Times New Roman"/>
          <w:b w:val="false"/>
          <w:i w:val="false"/>
          <w:color w:val="000000"/>
          <w:sz w:val="28"/>
        </w:rPr>
        <w:t>ценностное отношение к государственным символам, достижениям российских учёных в области физики и техники;</w:t>
      </w:r>
    </w:p>
    <w:p>
      <w:pPr>
        <w:spacing w:before="0" w:after="0" w:line="264"/>
        <w:ind w:firstLine="60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духовно-нравственного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научного творчества, присущего физической науке;</w:t>
      </w:r>
    </w:p>
    <w:p>
      <w:pPr>
        <w:spacing w:before="0" w:after="0" w:line="264"/>
        <w:ind w:firstLine="60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в области физики на протяжении всей жизни;</w:t>
      </w:r>
    </w:p>
    <w:p>
      <w:pPr>
        <w:spacing w:before="0" w:after="0" w:line="264"/>
        <w:ind w:firstLine="60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экологической культуры,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 на основе имеющихся знаний по физике;</w:t>
      </w:r>
    </w:p>
    <w:p>
      <w:pPr>
        <w:spacing w:before="0" w:after="0" w:line="264"/>
        <w:ind w:firstLine="60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физической науки;</w:t>
      </w:r>
    </w:p>
    <w:p>
      <w:pPr>
        <w:spacing w:before="0" w:after="0" w:line="264"/>
        <w:ind w:firstLine="600"/>
        <w:jc w:val="both"/>
      </w:pPr>
      <w:r>
        <w:rPr>
          <w:rFonts w:ascii="Times New Roman" w:hAnsi="Times New Roman"/>
          <w:b w:val="false"/>
          <w:i w:val="false"/>
          <w:color w:val="000000"/>
          <w:sz w:val="28"/>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pPr>
        <w:spacing w:before="0" w:after="0"/>
        <w:ind w:left="120"/>
        <w:jc w:val="left"/>
      </w:pPr>
      <w:bookmarkStart w:name="_Toc138345809" w:id="14"/>
      <w:bookmarkEnd w:id="14"/>
    </w:p>
    <w:p>
      <w:pPr>
        <w:spacing w:before="0" w:after="0"/>
        <w:ind w:left="120"/>
        <w:jc w:val="left"/>
      </w:pPr>
      <w:r>
        <w:rPr>
          <w:rFonts w:ascii="Times New Roman" w:hAnsi="Times New Roman"/>
          <w:b/>
          <w:i w:val="false"/>
          <w:color w:val="000000"/>
          <w:sz w:val="28"/>
        </w:rPr>
        <w:t>МЕТАПРЕДМЕТНЫЕ РЕЗУЛЬТАТЫ</w:t>
      </w:r>
    </w:p>
    <w:p>
      <w:pPr>
        <w:spacing w:before="0" w:after="0"/>
        <w:ind w:left="120"/>
        <w:jc w:val="left"/>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 xml:space="preserve">самостоятельно формулировать и актуализировать проблему, рассматривать её всесторонне; </w:t>
      </w:r>
    </w:p>
    <w:p>
      <w:pPr>
        <w:spacing w:before="0" w:after="0" w:line="264"/>
        <w:ind w:firstLine="600"/>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spacing w:before="0" w:after="0" w:line="264"/>
        <w:ind w:firstLine="600"/>
        <w:jc w:val="both"/>
      </w:pPr>
      <w:r>
        <w:rPr>
          <w:rFonts w:ascii="Times New Roman" w:hAnsi="Times New Roman"/>
          <w:b w:val="false"/>
          <w:i w:val="false"/>
          <w:color w:val="000000"/>
          <w:sz w:val="28"/>
        </w:rPr>
        <w:t xml:space="preserve">выявлять закономерности и противоречия в рассматриваемых физических явлениях; </w:t>
      </w:r>
    </w:p>
    <w:p>
      <w:pPr>
        <w:spacing w:before="0" w:after="0" w:line="264"/>
        <w:ind w:firstLine="600"/>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spacing w:before="0" w:after="0" w:line="264"/>
        <w:ind w:firstLine="600"/>
        <w:jc w:val="both"/>
      </w:pPr>
      <w:r>
        <w:rPr>
          <w:rFonts w:ascii="Times New Roman" w:hAnsi="Times New Roman"/>
          <w:b w:val="false"/>
          <w:i w:val="false"/>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spacing w:before="0" w:after="0" w:line="264"/>
        <w:ind w:firstLine="600"/>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spacing w:before="0" w:after="0" w:line="264"/>
        <w:ind w:firstLine="600"/>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Базовые исследовательские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владеть научной терминологией, ключевыми понятиями и методами физической науки;</w:t>
      </w:r>
    </w:p>
    <w:p>
      <w:pPr>
        <w:spacing w:before="0" w:after="0" w:line="264"/>
        <w:ind w:firstLine="600"/>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 </w:t>
      </w:r>
    </w:p>
    <w:p>
      <w:pPr>
        <w:spacing w:before="0" w:after="0" w:line="264"/>
        <w:ind w:firstLine="600"/>
        <w:jc w:val="both"/>
      </w:pPr>
      <w:r>
        <w:rPr>
          <w:rFonts w:ascii="Times New Roman" w:hAnsi="Times New Roman"/>
          <w:b w:val="false"/>
          <w:i w:val="false"/>
          <w:color w:val="000000"/>
          <w:sz w:val="28"/>
        </w:rPr>
        <w:t xml:space="preserve">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 </w:t>
      </w:r>
    </w:p>
    <w:p>
      <w:pPr>
        <w:spacing w:before="0" w:after="0" w:line="264"/>
        <w:ind w:firstLine="600"/>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spacing w:before="0" w:after="0" w:line="264"/>
        <w:ind w:firstLine="600"/>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spacing w:before="0" w:after="0" w:line="264"/>
        <w:ind w:firstLine="600"/>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в том числе при изучении физики;</w:t>
      </w:r>
    </w:p>
    <w:p>
      <w:pPr>
        <w:spacing w:before="0" w:after="0" w:line="264"/>
        <w:ind w:firstLine="600"/>
        <w:jc w:val="both"/>
      </w:pPr>
      <w:r>
        <w:rPr>
          <w:rFonts w:ascii="Times New Roman" w:hAnsi="Times New Roman"/>
          <w:b w:val="false"/>
          <w:i w:val="false"/>
          <w:color w:val="000000"/>
          <w:sz w:val="28"/>
        </w:rPr>
        <w:t>давать оценку новым ситуациям, оценивать приобретённый опыт;</w:t>
      </w:r>
    </w:p>
    <w:p>
      <w:pPr>
        <w:spacing w:before="0" w:after="0" w:line="264"/>
        <w:ind w:firstLine="600"/>
        <w:jc w:val="both"/>
      </w:pPr>
      <w:r>
        <w:rPr>
          <w:rFonts w:ascii="Times New Roman" w:hAnsi="Times New Roman"/>
          <w:b w:val="false"/>
          <w:i w:val="false"/>
          <w:color w:val="000000"/>
          <w:sz w:val="28"/>
        </w:rPr>
        <w:t>уметь переносить знания по физике в практическую область жизнедеятельности;</w:t>
      </w:r>
    </w:p>
    <w:p>
      <w:pPr>
        <w:spacing w:before="0" w:after="0" w:line="264"/>
        <w:ind w:firstLine="600"/>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spacing w:before="0" w:after="0" w:line="264"/>
        <w:ind w:firstLine="600"/>
        <w:jc w:val="both"/>
      </w:pPr>
      <w:r>
        <w:rPr>
          <w:rFonts w:ascii="Times New Roman" w:hAnsi="Times New Roman"/>
          <w:b w:val="false"/>
          <w:i w:val="false"/>
          <w:color w:val="000000"/>
          <w:sz w:val="28"/>
        </w:rPr>
        <w:t xml:space="preserve">выдвигать новые идеи, предлагать оригинальные подходы и решения; </w:t>
      </w:r>
    </w:p>
    <w:p>
      <w:pPr>
        <w:spacing w:before="0" w:after="0" w:line="264"/>
        <w:ind w:firstLine="600"/>
        <w:jc w:val="both"/>
      </w:pPr>
      <w:r>
        <w:rPr>
          <w:rFonts w:ascii="Times New Roman" w:hAnsi="Times New Roman"/>
          <w:b w:val="false"/>
          <w:i w:val="false"/>
          <w:color w:val="000000"/>
          <w:sz w:val="28"/>
        </w:rPr>
        <w:t>ставить проблемы и задачи, допускающие альтернативные решения.</w:t>
      </w:r>
    </w:p>
    <w:p>
      <w:pPr>
        <w:spacing w:before="0" w:after="0" w:line="264"/>
        <w:ind w:left="12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 xml:space="preserve">оценивать достоверность информации; </w:t>
      </w:r>
    </w:p>
    <w:p>
      <w:pPr>
        <w:spacing w:before="0" w:after="0" w:line="264"/>
        <w:ind w:firstLine="600"/>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spacing w:before="0" w:after="0" w:line="264"/>
        <w:ind w:firstLine="600"/>
        <w:jc w:val="both"/>
      </w:pPr>
      <w:r>
        <w:rPr>
          <w:rFonts w:ascii="Times New Roman" w:hAnsi="Times New Roman"/>
          <w:b w:val="false"/>
          <w:i w:val="false"/>
          <w:color w:val="000000"/>
          <w:sz w:val="28"/>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val="false"/>
          <w:i w:val="false"/>
          <w:color w:val="000000"/>
          <w:sz w:val="28"/>
        </w:rPr>
        <w:t>осуществлять общение на уроках физики и во вне­урочной деятельности;</w:t>
      </w:r>
    </w:p>
    <w:p>
      <w:pPr>
        <w:spacing w:before="0" w:after="0" w:line="264"/>
        <w:ind w:firstLine="600"/>
        <w:jc w:val="both"/>
      </w:pPr>
      <w:r>
        <w:rPr>
          <w:rFonts w:ascii="Times New Roman" w:hAnsi="Times New Roman"/>
          <w:b w:val="false"/>
          <w:i w:val="false"/>
          <w:color w:val="000000"/>
          <w:sz w:val="28"/>
        </w:rPr>
        <w:t>распознавать предпосылки конфликтных ситуаций и смягчать конфликты;</w:t>
      </w:r>
    </w:p>
    <w:p>
      <w:pPr>
        <w:spacing w:before="0" w:after="0" w:line="264"/>
        <w:ind w:firstLine="600"/>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spacing w:before="0" w:after="0" w:line="264"/>
        <w:ind w:firstLine="600"/>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spacing w:before="0" w:after="0" w:line="264"/>
        <w:ind w:firstLine="600"/>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spacing w:before="0" w:after="0" w:line="264"/>
        <w:ind w:firstLine="600"/>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spacing w:before="0" w:after="0" w:line="264"/>
        <w:ind w:firstLine="600"/>
        <w:jc w:val="both"/>
      </w:pPr>
      <w:r>
        <w:rPr>
          <w:rFonts w:ascii="Times New Roman" w:hAnsi="Times New Roman"/>
          <w:b w:val="false"/>
          <w:i w:val="false"/>
          <w:color w:val="000000"/>
          <w:sz w:val="28"/>
        </w:rPr>
        <w:t xml:space="preserve">предлагать новые проекты, оценивать идеи с позиции новизны, оригинальности, практической значимости; </w:t>
      </w:r>
    </w:p>
    <w:p>
      <w:pPr>
        <w:spacing w:before="0" w:after="0" w:line="264"/>
        <w:ind w:firstLine="600"/>
        <w:jc w:val="both"/>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pPr>
        <w:spacing w:before="0" w:after="0" w:line="264"/>
        <w:ind w:firstLine="600"/>
        <w:jc w:val="both"/>
      </w:pPr>
      <w:r>
        <w:rPr>
          <w:rFonts w:ascii="Times New Roman" w:hAnsi="Times New Roman"/>
          <w:b w:val="false"/>
          <w:i w:val="false"/>
          <w:color w:val="000000"/>
          <w:sz w:val="28"/>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pPr>
        <w:spacing w:before="0" w:after="0" w:line="264"/>
        <w:ind w:firstLine="600"/>
        <w:jc w:val="both"/>
      </w:pPr>
      <w:r>
        <w:rPr>
          <w:rFonts w:ascii="Times New Roman" w:hAnsi="Times New Roman"/>
          <w:b w:val="false"/>
          <w:i w:val="false"/>
          <w:color w:val="000000"/>
          <w:sz w:val="28"/>
        </w:rPr>
        <w:t>давать оценку новым ситуациям;</w:t>
      </w:r>
    </w:p>
    <w:p>
      <w:pPr>
        <w:spacing w:before="0" w:after="0" w:line="264"/>
        <w:ind w:firstLine="600"/>
        <w:jc w:val="both"/>
      </w:pPr>
      <w:r>
        <w:rPr>
          <w:rFonts w:ascii="Times New Roman" w:hAnsi="Times New Roman"/>
          <w:b w:val="false"/>
          <w:i w:val="false"/>
          <w:color w:val="000000"/>
          <w:sz w:val="28"/>
        </w:rPr>
        <w:t>расширять рамки учебного предмета на основе личных предпочтений;</w:t>
      </w:r>
    </w:p>
    <w:p>
      <w:pPr>
        <w:spacing w:before="0" w:after="0" w:line="264"/>
        <w:ind w:firstLine="600"/>
        <w:jc w:val="both"/>
      </w:pPr>
      <w:r>
        <w:rPr>
          <w:rFonts w:ascii="Times New Roman" w:hAnsi="Times New Roman"/>
          <w:b w:val="false"/>
          <w:i w:val="false"/>
          <w:color w:val="000000"/>
          <w:sz w:val="28"/>
        </w:rPr>
        <w:t>делать осознанный выбор, аргументировать его, брать на себя ответственность за решение;</w:t>
      </w:r>
    </w:p>
    <w:p>
      <w:pPr>
        <w:spacing w:before="0" w:after="0" w:line="264"/>
        <w:ind w:firstLine="600"/>
        <w:jc w:val="both"/>
      </w:pPr>
      <w:r>
        <w:rPr>
          <w:rFonts w:ascii="Times New Roman" w:hAnsi="Times New Roman"/>
          <w:b w:val="false"/>
          <w:i w:val="false"/>
          <w:color w:val="000000"/>
          <w:sz w:val="28"/>
        </w:rPr>
        <w:t>оценивать приобретённый опыт;</w:t>
      </w:r>
    </w:p>
    <w:p>
      <w:pPr>
        <w:spacing w:before="0" w:after="0" w:line="264"/>
        <w:ind w:firstLine="600"/>
        <w:jc w:val="both"/>
      </w:pPr>
      <w:r>
        <w:rPr>
          <w:rFonts w:ascii="Times New Roman" w:hAnsi="Times New Roman"/>
          <w:b w:val="false"/>
          <w:i w:val="false"/>
          <w:color w:val="000000"/>
          <w:sz w:val="28"/>
        </w:rPr>
        <w:t>способствовать формированию и проявлению эрудиции в области физики, постоянно повышать свой образовательный и культурный уровень.</w:t>
      </w:r>
    </w:p>
    <w:p>
      <w:pPr>
        <w:spacing w:before="0" w:after="0" w:line="264"/>
        <w:ind w:left="12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 xml:space="preserve">давать оценку новым ситуациям, вносить коррективы в деятельность, оценивать соответствие результатов целям; </w:t>
      </w:r>
    </w:p>
    <w:p>
      <w:pPr>
        <w:spacing w:before="0" w:after="0" w:line="264"/>
        <w:ind w:firstLine="600"/>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spacing w:before="0" w:after="0" w:line="264"/>
        <w:ind w:firstLine="600"/>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spacing w:before="0" w:after="0" w:line="264"/>
        <w:ind w:firstLine="600"/>
        <w:jc w:val="both"/>
      </w:pPr>
      <w:r>
        <w:rPr>
          <w:rFonts w:ascii="Times New Roman" w:hAnsi="Times New Roman"/>
          <w:b w:val="false"/>
          <w:i w:val="false"/>
          <w:color w:val="000000"/>
          <w:sz w:val="28"/>
        </w:rPr>
        <w:t>уметь оценивать риски и своевременно принимать решения по их снижению;</w:t>
      </w:r>
    </w:p>
    <w:p>
      <w:pPr>
        <w:spacing w:before="0" w:after="0" w:line="264"/>
        <w:ind w:firstLine="600"/>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spacing w:before="0" w:after="0" w:line="264"/>
        <w:ind w:firstLine="600"/>
        <w:jc w:val="both"/>
      </w:pPr>
      <w:r>
        <w:rPr>
          <w:rFonts w:ascii="Times New Roman" w:hAnsi="Times New Roman"/>
          <w:b w:val="false"/>
          <w:i w:val="false"/>
          <w:color w:val="000000"/>
          <w:sz w:val="28"/>
        </w:rPr>
        <w:t>принимать себя, понимая свои недостатки и достоинства;</w:t>
      </w:r>
    </w:p>
    <w:p>
      <w:pPr>
        <w:spacing w:before="0" w:after="0" w:line="264"/>
        <w:ind w:firstLine="600"/>
        <w:jc w:val="both"/>
      </w:pPr>
      <w:r>
        <w:rPr>
          <w:rFonts w:ascii="Times New Roman" w:hAnsi="Times New Roman"/>
          <w:b w:val="false"/>
          <w:i w:val="false"/>
          <w:color w:val="000000"/>
          <w:sz w:val="28"/>
        </w:rPr>
        <w:t xml:space="preserve">принимать мотивы и аргументы других при анализе результатов деятельности; </w:t>
      </w:r>
    </w:p>
    <w:p>
      <w:pPr>
        <w:spacing w:before="0" w:after="0" w:line="264"/>
        <w:ind w:firstLine="600"/>
        <w:jc w:val="both"/>
      </w:pPr>
      <w:r>
        <w:rPr>
          <w:rFonts w:ascii="Times New Roman" w:hAnsi="Times New Roman"/>
          <w:b w:val="false"/>
          <w:i w:val="false"/>
          <w:color w:val="000000"/>
          <w:sz w:val="28"/>
        </w:rPr>
        <w:t>признавать своё право и право других на ошибки.</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pPr>
        <w:spacing w:before="0" w:after="0" w:line="264"/>
        <w:ind w:firstLine="600"/>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spacing w:before="0" w:after="0" w:line="264"/>
        <w:ind w:firstLine="60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spacing w:before="0" w:after="0" w:line="264"/>
        <w:ind w:firstLine="60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spacing w:before="0" w:after="0" w:line="264"/>
        <w:ind w:firstLine="60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pPr>
        <w:spacing w:before="0" w:after="0" w:line="264"/>
        <w:ind w:firstLine="60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spacing w:before="0" w:after="0"/>
        <w:ind w:left="120"/>
        <w:jc w:val="left"/>
      </w:pPr>
      <w:bookmarkStart w:name="_Toc138345810" w:id="15"/>
      <w:bookmarkEnd w:id="15"/>
      <w:bookmarkStart w:name="_Toc134720971" w:id="16"/>
      <w:bookmarkEnd w:id="16"/>
    </w:p>
    <w:p>
      <w:pPr>
        <w:spacing w:before="0" w:after="0"/>
        <w:ind w:left="120"/>
        <w:jc w:val="left"/>
      </w:pPr>
    </w:p>
    <w:p>
      <w:pPr>
        <w:spacing w:before="0" w:after="0"/>
        <w:ind w:left="120"/>
        <w:jc w:val="left"/>
      </w:pPr>
      <w:r>
        <w:rPr>
          <w:rFonts w:ascii="Times New Roman" w:hAnsi="Times New Roman"/>
          <w:b/>
          <w:i w:val="false"/>
          <w:color w:val="000000"/>
          <w:sz w:val="28"/>
        </w:rPr>
        <w:t>ПРЕДМЕТНЫЕ РЕЗУЛЬТАТЫ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10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spacing w:before="0" w:after="0" w:line="264"/>
        <w:ind w:firstLine="600"/>
        <w:jc w:val="both"/>
      </w:pPr>
      <w:r>
        <w:rPr>
          <w:rFonts w:ascii="Times New Roman" w:hAnsi="Times New Roman"/>
          <w:b w:val="false"/>
          <w:i w:val="false"/>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pPr>
        <w:spacing w:before="0" w:after="0" w:line="264"/>
        <w:ind w:firstLine="600"/>
        <w:jc w:val="both"/>
      </w:pPr>
      <w:r>
        <w:rPr>
          <w:rFonts w:ascii="Times New Roman" w:hAnsi="Times New Roman"/>
          <w:b w:val="false"/>
          <w:i w:val="false"/>
          <w:color w:val="000000"/>
          <w:sz w:val="28"/>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pPr>
        <w:spacing w:before="0" w:after="0" w:line="264"/>
        <w:ind w:firstLine="600"/>
        <w:jc w:val="both"/>
      </w:pPr>
      <w:r>
        <w:rPr>
          <w:rFonts w:ascii="Times New Roman" w:hAnsi="Times New Roman"/>
          <w:b w:val="false"/>
          <w:i w:val="false"/>
          <w:color w:val="000000"/>
          <w:sz w:val="28"/>
        </w:rPr>
        <w:t>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изопроцессах, электризация тел, взаимодействие зарядов;</w:t>
      </w:r>
    </w:p>
    <w:p>
      <w:pPr>
        <w:spacing w:before="0" w:after="0" w:line="264"/>
        <w:ind w:firstLine="600"/>
        <w:jc w:val="both"/>
      </w:pPr>
      <w:r>
        <w:rPr>
          <w:rFonts w:ascii="Times New Roman" w:hAnsi="Times New Roman"/>
          <w:b w:val="false"/>
          <w:i w:val="false"/>
          <w:color w:val="000000"/>
          <w:sz w:val="28"/>
        </w:rPr>
        <w:t>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pPr>
        <w:spacing w:before="0" w:after="0" w:line="264"/>
        <w:ind w:firstLine="600"/>
        <w:jc w:val="both"/>
      </w:pPr>
      <w:r>
        <w:rPr>
          <w:rFonts w:ascii="Times New Roman" w:hAnsi="Times New Roman"/>
          <w:b w:val="false"/>
          <w:i w:val="false"/>
          <w:color w:val="000000"/>
          <w:sz w:val="28"/>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 xml:space="preserve">анализировать физические процессы и явления, используя физические законы и принципы: закон всемирного тяготения, </w:t>
      </w:r>
      <w:r>
        <w:rPr>
          <w:rFonts w:ascii="Times New Roman" w:hAnsi="Times New Roman"/>
          <w:b w:val="false"/>
          <w:i w:val="false"/>
          <w:color w:val="000000"/>
          <w:sz w:val="28"/>
        </w:rPr>
        <w:t>I</w:t>
      </w:r>
      <w:r>
        <w:rPr>
          <w:rFonts w:ascii="Times New Roman" w:hAnsi="Times New Roman"/>
          <w:b w:val="false"/>
          <w:i w:val="false"/>
          <w:color w:val="000000"/>
          <w:sz w:val="28"/>
        </w:rPr>
        <w:t xml:space="preserve">, </w:t>
      </w:r>
      <w:r>
        <w:rPr>
          <w:rFonts w:ascii="Times New Roman" w:hAnsi="Times New Roman"/>
          <w:b w:val="false"/>
          <w:i w:val="false"/>
          <w:color w:val="000000"/>
          <w:sz w:val="28"/>
        </w:rPr>
        <w:t>II</w:t>
      </w:r>
      <w:r>
        <w:rPr>
          <w:rFonts w:ascii="Times New Roman" w:hAnsi="Times New Roman"/>
          <w:b w:val="false"/>
          <w:i w:val="false"/>
          <w:color w:val="000000"/>
          <w:sz w:val="28"/>
        </w:rPr>
        <w:t xml:space="preserve"> и </w:t>
      </w:r>
      <w:r>
        <w:rPr>
          <w:rFonts w:ascii="Times New Roman" w:hAnsi="Times New Roman"/>
          <w:b w:val="false"/>
          <w:i w:val="false"/>
          <w:color w:val="000000"/>
          <w:sz w:val="28"/>
        </w:rPr>
        <w:t>III</w:t>
      </w:r>
      <w:r>
        <w:rPr>
          <w:rFonts w:ascii="Times New Roman" w:hAnsi="Times New Roman"/>
          <w:b w:val="false"/>
          <w:i w:val="false"/>
          <w:color w:val="000000"/>
          <w:sz w:val="28"/>
        </w:rPr>
        <w:t xml:space="preserve">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pPr>
        <w:spacing w:before="0" w:after="0" w:line="264"/>
        <w:ind w:firstLine="600"/>
        <w:jc w:val="both"/>
      </w:pPr>
      <w:r>
        <w:rPr>
          <w:rFonts w:ascii="Times New Roman" w:hAnsi="Times New Roman"/>
          <w:b w:val="false"/>
          <w:i w:val="false"/>
          <w:color w:val="000000"/>
          <w:sz w:val="28"/>
        </w:rPr>
        <w:t xml:space="preserve">объяснять основные принципы действия машин, приборов и технических устройств; различать условия их безопасного использования в повседневной жизни; </w:t>
      </w:r>
    </w:p>
    <w:p>
      <w:pPr>
        <w:spacing w:before="0" w:after="0" w:line="264"/>
        <w:ind w:firstLine="600"/>
        <w:jc w:val="both"/>
      </w:pPr>
      <w:r>
        <w:rPr>
          <w:rFonts w:ascii="Times New Roman" w:hAnsi="Times New Roman"/>
          <w:b w:val="false"/>
          <w:i w:val="false"/>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spacing w:before="0" w:after="0" w:line="264"/>
        <w:ind w:firstLine="600"/>
        <w:jc w:val="both"/>
      </w:pPr>
      <w:r>
        <w:rPr>
          <w:rFonts w:ascii="Times New Roman" w:hAnsi="Times New Roman"/>
          <w:b w:val="false"/>
          <w:i w:val="false"/>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spacing w:before="0" w:after="0" w:line="264"/>
        <w:ind w:firstLine="600"/>
        <w:jc w:val="both"/>
      </w:pPr>
      <w:r>
        <w:rPr>
          <w:rFonts w:ascii="Times New Roman" w:hAnsi="Times New Roman"/>
          <w:b w:val="false"/>
          <w:i w:val="false"/>
          <w:color w:val="000000"/>
          <w:sz w:val="28"/>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spacing w:before="0" w:after="0" w:line="264"/>
        <w:ind w:firstLine="600"/>
        <w:jc w:val="both"/>
      </w:pPr>
      <w:r>
        <w:rPr>
          <w:rFonts w:ascii="Times New Roman" w:hAnsi="Times New Roman"/>
          <w:b w:val="false"/>
          <w:i w:val="false"/>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spacing w:before="0" w:after="0" w:line="264"/>
        <w:ind w:firstLine="600"/>
        <w:jc w:val="both"/>
      </w:pPr>
      <w:r>
        <w:rPr>
          <w:rFonts w:ascii="Times New Roman" w:hAnsi="Times New Roman"/>
          <w:b w:val="false"/>
          <w:i w:val="false"/>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spacing w:before="0" w:after="0" w:line="264"/>
        <w:ind w:firstLine="600"/>
        <w:jc w:val="both"/>
      </w:pPr>
      <w:r>
        <w:rPr>
          <w:rFonts w:ascii="Times New Roman" w:hAnsi="Times New Roman"/>
          <w:b w:val="false"/>
          <w:i w:val="false"/>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pPr>
        <w:spacing w:before="0" w:after="0" w:line="264"/>
        <w:ind w:firstLine="600"/>
        <w:jc w:val="both"/>
      </w:pPr>
      <w:r>
        <w:rPr>
          <w:rFonts w:ascii="Times New Roman" w:hAnsi="Times New Roman"/>
          <w:b w:val="false"/>
          <w:i w:val="false"/>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spacing w:before="0" w:after="0" w:line="264"/>
        <w:ind w:firstLine="600"/>
        <w:jc w:val="both"/>
      </w:pPr>
      <w:r>
        <w:rPr>
          <w:rFonts w:ascii="Times New Roman" w:hAnsi="Times New Roman"/>
          <w:b w:val="false"/>
          <w:i w:val="false"/>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pPr>
        <w:spacing w:before="0" w:after="0" w:line="264"/>
        <w:ind w:firstLine="600"/>
        <w:jc w:val="both"/>
      </w:pPr>
      <w:r>
        <w:rPr>
          <w:rFonts w:ascii="Times New Roman" w:hAnsi="Times New Roman"/>
          <w:b w:val="false"/>
          <w:i w:val="false"/>
          <w:color w:val="000000"/>
          <w:sz w:val="28"/>
        </w:rPr>
        <w:t xml:space="preserve">К концу обучения </w:t>
      </w:r>
      <w:r>
        <w:rPr>
          <w:rFonts w:ascii="Times New Roman" w:hAnsi="Times New Roman"/>
          <w:b/>
          <w:i w:val="false"/>
          <w:color w:val="000000"/>
          <w:sz w:val="28"/>
        </w:rPr>
        <w:t>в 11 классе</w:t>
      </w:r>
      <w:r>
        <w:rPr>
          <w:rFonts w:ascii="Times New Roman" w:hAnsi="Times New Roman"/>
          <w:b w:val="false"/>
          <w:i w:val="false"/>
          <w:color w:val="000000"/>
          <w:sz w:val="28"/>
        </w:rPr>
        <w:t xml:space="preserve"> предметные результаты на базовом уровне должны отражать сформированность у обучающихся умений:</w:t>
      </w:r>
    </w:p>
    <w:p>
      <w:pPr>
        <w:spacing w:before="0" w:after="0" w:line="264"/>
        <w:ind w:firstLine="600"/>
        <w:jc w:val="both"/>
      </w:pPr>
      <w:r>
        <w:rPr>
          <w:rFonts w:ascii="Times New Roman" w:hAnsi="Times New Roman"/>
          <w:b w:val="false"/>
          <w:i w:val="false"/>
          <w:color w:val="000000"/>
          <w:sz w:val="28"/>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pPr>
        <w:spacing w:before="0" w:after="0" w:line="264"/>
        <w:ind w:firstLine="600"/>
        <w:jc w:val="both"/>
      </w:pPr>
      <w:r>
        <w:rPr>
          <w:rFonts w:ascii="Times New Roman" w:hAnsi="Times New Roman"/>
          <w:b w:val="false"/>
          <w:i w:val="false"/>
          <w:color w:val="000000"/>
          <w:sz w:val="28"/>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pPr>
        <w:spacing w:before="0" w:after="0" w:line="264"/>
        <w:ind w:firstLine="600"/>
        <w:jc w:val="both"/>
      </w:pPr>
      <w:r>
        <w:rPr>
          <w:rFonts w:ascii="Times New Roman" w:hAnsi="Times New Roman"/>
          <w:b w:val="false"/>
          <w:i w:val="false"/>
          <w:color w:val="000000"/>
          <w:sz w:val="28"/>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pPr>
        <w:spacing w:before="0" w:after="0" w:line="264"/>
        <w:ind w:firstLine="600"/>
        <w:jc w:val="both"/>
      </w:pPr>
      <w:r>
        <w:rPr>
          <w:rFonts w:ascii="Times New Roman" w:hAnsi="Times New Roman"/>
          <w:b w:val="false"/>
          <w:i w:val="false"/>
          <w:color w:val="000000"/>
          <w:sz w:val="28"/>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pPr>
        <w:spacing w:before="0" w:after="0" w:line="264"/>
        <w:ind w:firstLine="600"/>
        <w:jc w:val="both"/>
      </w:pPr>
      <w:r>
        <w:rPr>
          <w:rFonts w:ascii="Times New Roman" w:hAnsi="Times New Roman"/>
          <w:b w:val="false"/>
          <w:i w:val="false"/>
          <w:color w:val="000000"/>
          <w:sz w:val="28"/>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pPr>
        <w:spacing w:before="0" w:after="0" w:line="264"/>
        <w:ind w:firstLine="600"/>
        <w:jc w:val="both"/>
      </w:pPr>
      <w:r>
        <w:rPr>
          <w:rFonts w:ascii="Times New Roman" w:hAnsi="Times New Roman"/>
          <w:b w:val="false"/>
          <w:i w:val="false"/>
          <w:color w:val="000000"/>
          <w:sz w:val="28"/>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pPr>
        <w:spacing w:before="0" w:after="0" w:line="264"/>
        <w:ind w:firstLine="600"/>
        <w:jc w:val="both"/>
      </w:pPr>
      <w:r>
        <w:rPr>
          <w:rFonts w:ascii="Times New Roman" w:hAnsi="Times New Roman"/>
          <w:b w:val="false"/>
          <w:i w:val="false"/>
          <w:color w:val="000000"/>
          <w:sz w:val="28"/>
        </w:rPr>
        <w:t>определять направление вектора индукции магнитного поля проводника с током, силы Ампера и силы Лоренца;</w:t>
      </w:r>
    </w:p>
    <w:p>
      <w:pPr>
        <w:spacing w:before="0" w:after="0" w:line="264"/>
        <w:ind w:firstLine="600"/>
        <w:jc w:val="both"/>
      </w:pPr>
      <w:r>
        <w:rPr>
          <w:rFonts w:ascii="Times New Roman" w:hAnsi="Times New Roman"/>
          <w:b w:val="false"/>
          <w:i w:val="false"/>
          <w:color w:val="000000"/>
          <w:sz w:val="28"/>
        </w:rPr>
        <w:t>строить и описывать изображение, создаваемое плоским зеркалом, тонкой линзой;</w:t>
      </w:r>
    </w:p>
    <w:p>
      <w:pPr>
        <w:spacing w:before="0" w:after="0" w:line="264"/>
        <w:ind w:firstLine="600"/>
        <w:jc w:val="both"/>
      </w:pPr>
      <w:r>
        <w:rPr>
          <w:rFonts w:ascii="Times New Roman" w:hAnsi="Times New Roman"/>
          <w:b w:val="false"/>
          <w:i w:val="false"/>
          <w:color w:val="000000"/>
          <w:sz w:val="28"/>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pPr>
        <w:spacing w:before="0" w:after="0" w:line="264"/>
        <w:ind w:firstLine="600"/>
        <w:jc w:val="both"/>
      </w:pPr>
      <w:r>
        <w:rPr>
          <w:rFonts w:ascii="Times New Roman" w:hAnsi="Times New Roman"/>
          <w:b w:val="false"/>
          <w:i w:val="false"/>
          <w:color w:val="000000"/>
          <w:sz w:val="28"/>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pPr>
        <w:spacing w:before="0" w:after="0" w:line="264"/>
        <w:ind w:firstLine="600"/>
        <w:jc w:val="both"/>
      </w:pPr>
      <w:r>
        <w:rPr>
          <w:rFonts w:ascii="Times New Roman" w:hAnsi="Times New Roman"/>
          <w:b w:val="false"/>
          <w:i w:val="false"/>
          <w:color w:val="000000"/>
          <w:sz w:val="28"/>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pPr>
        <w:spacing w:before="0" w:after="0" w:line="264"/>
        <w:ind w:firstLine="600"/>
        <w:jc w:val="both"/>
      </w:pPr>
      <w:r>
        <w:rPr>
          <w:rFonts w:ascii="Times New Roman" w:hAnsi="Times New Roman"/>
          <w:b w:val="false"/>
          <w:i w:val="false"/>
          <w:color w:val="000000"/>
          <w:sz w:val="28"/>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pPr>
        <w:spacing w:before="0" w:after="0" w:line="264"/>
        <w:ind w:firstLine="600"/>
        <w:jc w:val="both"/>
      </w:pPr>
      <w:r>
        <w:rPr>
          <w:rFonts w:ascii="Times New Roman" w:hAnsi="Times New Roman"/>
          <w:b w:val="false"/>
          <w:i w:val="false"/>
          <w:color w:val="000000"/>
          <w:sz w:val="28"/>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pPr>
        <w:spacing w:before="0" w:after="0" w:line="264"/>
        <w:ind w:firstLine="600"/>
        <w:jc w:val="both"/>
      </w:pPr>
      <w:r>
        <w:rPr>
          <w:rFonts w:ascii="Times New Roman" w:hAnsi="Times New Roman"/>
          <w:b w:val="false"/>
          <w:i w:val="false"/>
          <w:color w:val="000000"/>
          <w:sz w:val="28"/>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pPr>
        <w:spacing w:before="0" w:after="0" w:line="264"/>
        <w:ind w:firstLine="600"/>
        <w:jc w:val="both"/>
      </w:pPr>
      <w:r>
        <w:rPr>
          <w:rFonts w:ascii="Times New Roman" w:hAnsi="Times New Roman"/>
          <w:b w:val="false"/>
          <w:i w:val="false"/>
          <w:color w:val="000000"/>
          <w:sz w:val="28"/>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pPr>
        <w:spacing w:before="0" w:after="0" w:line="264"/>
        <w:ind w:firstLine="600"/>
        <w:jc w:val="both"/>
      </w:pPr>
      <w:r>
        <w:rPr>
          <w:rFonts w:ascii="Times New Roman" w:hAnsi="Times New Roman"/>
          <w:b w:val="false"/>
          <w:i w:val="false"/>
          <w:color w:val="000000"/>
          <w:sz w:val="28"/>
        </w:rPr>
        <w:t>объяснять принципы действия машин, приборов и технических устройств, различать условия их безопасного использования в повседневной жизни;</w:t>
      </w:r>
    </w:p>
    <w:p>
      <w:pPr>
        <w:spacing w:before="0" w:after="0" w:line="264"/>
        <w:ind w:firstLine="600"/>
        <w:jc w:val="both"/>
      </w:pPr>
      <w:r>
        <w:rPr>
          <w:rFonts w:ascii="Times New Roman" w:hAnsi="Times New Roman"/>
          <w:b w:val="false"/>
          <w:i w:val="false"/>
          <w:color w:val="000000"/>
          <w:sz w:val="28"/>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pPr>
        <w:spacing w:before="0" w:after="0" w:line="264"/>
        <w:ind w:firstLine="600"/>
        <w:jc w:val="both"/>
      </w:pPr>
      <w:r>
        <w:rPr>
          <w:rFonts w:ascii="Times New Roman" w:hAnsi="Times New Roman"/>
          <w:b w:val="false"/>
          <w:i w:val="false"/>
          <w:color w:val="000000"/>
          <w:sz w:val="28"/>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pPr>
        <w:spacing w:before="0" w:after="0" w:line="264"/>
        <w:ind w:firstLine="600"/>
        <w:jc w:val="both"/>
      </w:pPr>
      <w:r>
        <w:rPr>
          <w:rFonts w:ascii="Times New Roman" w:hAnsi="Times New Roman"/>
          <w:b w:val="false"/>
          <w:i w:val="false"/>
          <w:color w:val="000000"/>
          <w:sz w:val="28"/>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bookmarkStart w:name="block-8327171" w:id="17"/>
    <w:p>
      <w:pPr>
        <w:sectPr>
          <w:pgSz w:w="11906" w:h="16383" w:orient="portrait"/>
        </w:sectPr>
      </w:pPr>
    </w:p>
    <w:bookmarkEnd w:id="17"/>
    <w:bookmarkEnd w:id="12"/>
    <w:bookmarkStart w:name="block-8327172" w:id="18"/>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749"/>
        <w:gridCol w:w="2320"/>
        <w:gridCol w:w="1457"/>
        <w:gridCol w:w="2499"/>
        <w:gridCol w:w="2618"/>
        <w:gridCol w:w="3951"/>
      </w:tblGrid>
      <w:tr>
        <w:trPr>
          <w:trHeight w:val="300" w:hRule="atLeast"/>
          <w:trHeight w:val="144" w:hRule="atLeast"/>
        </w:trPr>
        <w:tc>
          <w:tcPr>
            <w:tcW w:w="52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55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6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3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ФИЗИКА И МЕТОДЫ НАУЧНОГО ПОЗНАНИЯ</w:t>
            </w:r>
          </w:p>
        </w:tc>
      </w:tr>
      <w:tr>
        <w:trPr>
          <w:trHeight w:val="109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и методы научного познания</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МЕХАНИКА</w:t>
            </w:r>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Кинематика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https://m.edsoo.ru/7f41bf72</w:t>
              </w:r>
            </w:hyperlink>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Динамика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https://m.edsoo.ru/7f41bf72</w:t>
              </w:r>
            </w:hyperlink>
          </w:p>
        </w:tc>
      </w:tr>
      <w:tr>
        <w:trPr>
          <w:trHeight w:val="82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сохранения в механике</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МОЛЕКУЛЯРНАЯ ФИЗИКА И ТЕРМОДИНАМИКА</w:t>
            </w:r>
          </w:p>
        </w:tc>
      </w:tr>
      <w:tr>
        <w:trPr>
          <w:trHeight w:val="109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молекулярно-кинетической теории</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https://m.edsoo.ru/7f41bf72</w:t>
              </w:r>
            </w:hyperlink>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термодинамики</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https://m.edsoo.ru/7f41bf72</w:t>
              </w:r>
            </w:hyperlink>
          </w:p>
        </w:tc>
      </w:tr>
      <w:tr>
        <w:trPr>
          <w:trHeight w:val="136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Агрегатные состояния вещества. Фазовые переходы</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ЭЛЕКТРОДИНАМИКА</w:t>
            </w:r>
          </w:p>
        </w:tc>
      </w:tr>
      <w:tr>
        <w:trPr>
          <w:trHeight w:val="555"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Электростатика</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https://m.edsoo.ru/7f41bf72</w:t>
              </w:r>
            </w:hyperlink>
          </w:p>
        </w:tc>
      </w:tr>
      <w:tr>
        <w:trPr>
          <w:trHeight w:val="2070" w:hRule="atLeast"/>
          <w:trHeight w:val="144" w:hRule="atLeast"/>
        </w:trPr>
        <w:tc>
          <w:tcPr>
            <w:tcW w:w="52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55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Постоянный электрический ток. Токи в различных средах</w:t>
            </w:r>
          </w:p>
        </w:tc>
        <w:tc>
          <w:tcPr>
            <w:tcW w:w="10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https://m.edsoo.ru/7f41bf72</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49" w:type="dxa"/>
            <w:tcBorders/>
            <w:tcMar>
              <w:top w:w="50" w:type="dxa"/>
              <w:left w:w="100" w:type="dxa"/>
            </w:tcMar>
            <w:vAlign w:val="center"/>
          </w:tcPr>
          <w:p>
            <w:pPr>
              <w:spacing w:before="0" w:after="0" w:line="276"/>
              <w:ind w:left="135"/>
              <w:jc w:val="center"/>
            </w:pPr>
          </w:p>
        </w:tc>
        <w:tc>
          <w:tcPr>
            <w:tcW w:w="1832" w:type="dxa"/>
            <w:tcBorders/>
            <w:tcMar>
              <w:top w:w="50" w:type="dxa"/>
              <w:left w:w="100" w:type="dxa"/>
            </w:tcMar>
            <w:vAlign w:val="center"/>
          </w:tcPr>
          <w:p>
            <w:pPr>
              <w:spacing w:before="0" w:after="0" w:line="276"/>
              <w:ind w:left="135"/>
              <w:jc w:val="center"/>
            </w:pPr>
          </w:p>
        </w:tc>
        <w:tc>
          <w:tcPr>
            <w:tcW w:w="2765"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7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83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765"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716"/>
        <w:gridCol w:w="2720"/>
        <w:gridCol w:w="1396"/>
        <w:gridCol w:w="2428"/>
        <w:gridCol w:w="2553"/>
        <w:gridCol w:w="3781"/>
      </w:tblGrid>
      <w:tr>
        <w:trPr>
          <w:trHeight w:val="300" w:hRule="atLeast"/>
          <w:trHeight w:val="144" w:hRule="atLeast"/>
        </w:trPr>
        <w:tc>
          <w:tcPr>
            <w:tcW w:w="50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7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ЭЛЕКТРОДИНАМИКА</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Электромагнитная индукция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КОЛЕБАНИЯ И ВОЛНЫ</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и электромагнитные колебания</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https://m.edsoo.ru/7f41c97c</w:t>
              </w:r>
            </w:hyperlink>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и электромагнитные волны</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Оптика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ОСНОВЫ СПЕЦИАЛЬНОЙ ТЕОРИИ ОТНОСИТЕЛЬНОСТИ</w:t>
            </w:r>
          </w:p>
        </w:tc>
      </w:tr>
      <w:tr>
        <w:trPr>
          <w:trHeight w:val="109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Основы специальной теории относительности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КВАНТОВАЯ ФИЗИКА</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квантовой оптики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Строение атома</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https://m.edsoo.ru/7f41c97c</w:t>
              </w:r>
            </w:hyperlink>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Атомное ядро</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ЭЛЕМЕНТЫ АСТРОНОМИИ И АСТРОФИЗИКИ</w:t>
            </w:r>
          </w:p>
        </w:tc>
      </w:tr>
      <w:tr>
        <w:trPr>
          <w:trHeight w:val="82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астрономии и астрофизики</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6.</w:t>
            </w:r>
            <w:r>
              <w:rPr>
                <w:rFonts w:ascii="Times New Roman" w:hAnsi="Times New Roman"/>
                <w:b w:val="false"/>
                <w:i w:val="false"/>
                <w:color w:val="000000"/>
                <w:sz w:val="24"/>
              </w:rPr>
              <w:t xml:space="preserve"> </w:t>
            </w:r>
            <w:r>
              <w:rPr>
                <w:rFonts w:ascii="Times New Roman" w:hAnsi="Times New Roman"/>
                <w:b/>
                <w:i w:val="false"/>
                <w:color w:val="000000"/>
                <w:sz w:val="24"/>
              </w:rPr>
              <w:t>ОБОБЩАЮЩЕЕ ПОВТОРЕНИЕ</w:t>
            </w:r>
          </w:p>
        </w:tc>
      </w:tr>
      <w:tr>
        <w:trPr>
          <w:trHeight w:val="555" w:hRule="atLeast"/>
          <w:trHeight w:val="144" w:hRule="atLeast"/>
        </w:trPr>
        <w:tc>
          <w:tcPr>
            <w:tcW w:w="50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w:t>
            </w:r>
          </w:p>
        </w:tc>
        <w:tc>
          <w:tcPr>
            <w:tcW w:w="97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https://m.edsoo.ru/7f41c97c</w:t>
              </w:r>
            </w:hyperlink>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Резервное время</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699" w:type="dxa"/>
            <w:tcBorders/>
            <w:tcMar>
              <w:top w:w="50" w:type="dxa"/>
              <w:left w:w="100" w:type="dxa"/>
            </w:tcMar>
            <w:vAlign w:val="center"/>
          </w:tcPr>
          <w:p>
            <w:pPr>
              <w:spacing w:before="0" w:after="0" w:line="276"/>
              <w:ind w:left="135"/>
              <w:jc w:val="center"/>
            </w:pPr>
          </w:p>
        </w:tc>
        <w:tc>
          <w:tcPr>
            <w:tcW w:w="1787" w:type="dxa"/>
            <w:tcBorders/>
            <w:tcMar>
              <w:top w:w="50" w:type="dxa"/>
              <w:left w:w="100" w:type="dxa"/>
            </w:tcMar>
            <w:vAlign w:val="center"/>
          </w:tcPr>
          <w:p>
            <w:pPr>
              <w:spacing w:before="0" w:after="0" w:line="276"/>
              <w:ind w:left="135"/>
              <w:jc w:val="center"/>
            </w:pPr>
          </w:p>
        </w:tc>
        <w:tc>
          <w:tcPr>
            <w:tcW w:w="2646" w:type="dxa"/>
            <w:tcBorders/>
            <w:tcMar>
              <w:top w:w="50" w:type="dxa"/>
              <w:left w:w="100" w:type="dxa"/>
            </w:tcMar>
            <w:vAlign w:val="center"/>
          </w:tcPr>
          <w:p>
            <w:pPr>
              <w:spacing w:before="0" w:after="0"/>
              <w:ind w:left="135"/>
              <w:jc w:val="left"/>
            </w:pPr>
          </w:p>
        </w:tc>
      </w:tr>
      <w:tr>
        <w:trPr>
          <w:trHeight w:val="61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3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69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2646" w:type="dxa"/>
            <w:tcBorders/>
            <w:tcMar>
              <w:top w:w="50" w:type="dxa"/>
              <w:left w:w="100" w:type="dxa"/>
            </w:tcMar>
            <w:vAlign w:val="center"/>
          </w:tcPr>
          <w:p>
            <w:pPr>
              <w:jc w:val="left"/>
            </w:pPr>
          </w:p>
        </w:tc>
      </w:tr>
    </w:tbl>
    <w:p>
      <w:pPr>
        <w:sectPr>
          <w:pgSz w:w="16383" w:h="11906" w:orient="landscape"/>
        </w:sectPr>
      </w:pPr>
    </w:p>
    <w:bookmarkStart w:name="block-8327172" w:id="19"/>
    <w:p>
      <w:pPr>
        <w:sectPr>
          <w:pgSz w:w="16383" w:h="11906" w:orient="landscape"/>
        </w:sectPr>
      </w:pPr>
    </w:p>
    <w:bookmarkEnd w:id="19"/>
    <w:bookmarkEnd w:id="18"/>
    <w:bookmarkStart w:name="block-8327174" w:id="20"/>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509"/>
        <w:gridCol w:w="3200"/>
        <w:gridCol w:w="1133"/>
        <w:gridCol w:w="2122"/>
        <w:gridCol w:w="2268"/>
        <w:gridCol w:w="1600"/>
        <w:gridCol w:w="2762"/>
      </w:tblGrid>
      <w:tr>
        <w:trPr>
          <w:trHeight w:val="300" w:hRule="atLeast"/>
          <w:trHeight w:val="144" w:hRule="atLeast"/>
        </w:trPr>
        <w:tc>
          <w:tcPr>
            <w:tcW w:w="35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8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Физика — наука о природе. Научные методы познания окружающего мира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https://m.edsoo.ru/ff0c32e2</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 место физики в формировании современной научной картины мира, в практической деятельности людей</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https://m.edsoo.ru/ff0c33e6</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Механическое движение. Относительность механического движения. Перемещение, скорость, ускорение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https://m.edsoo.ru/ff0c3508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Равномерное прямолинейное движение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https://m.edsoo.ru/ff0c3620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Равноускоренное прямолинейное движение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https://m.edsoo.ru/ff0c372e</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Свободное падение. Ускорение свободного падения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https://m.edsoo.ru/ff0c39cc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Криволинейное движение. Движение материальной точки по окружности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https://m.edsoo.ru/ff0c3ada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относительности Галилея. Инерциальные системы отсчета. Первый закон Ньютона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https://m.edsoo.ru/ff0c3be8</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тела. Сила. Принцип суперпозиции сил. Второй закон Ньютона для материальной точки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https://m.edsoo.ru/ff0c3be8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Третий закон Ньютона для материальных точек</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https://m.edsoo.ru/ff0c3be8</w:t>
              </w:r>
            </w:hyperlink>
          </w:p>
        </w:tc>
      </w:tr>
      <w:tr>
        <w:trPr>
          <w:trHeight w:val="147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всемирного тяготения. Сила тяжести. Первая космическая скорость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https://m.edsoo.ru/ff0c3d00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упругости. Закон Гука. Вес тела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https://m.edsoo.ru/ff0c3e18</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трения. Коэффициент трения. Сила сопротивления при движении тела в жидкости или газе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https://m.edsoo.ru/ff0c3f76</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Поступательное и вращательное движение абсолютно твёрдого тела. Момент силы. Плечо силы. Условия равновесия твёрдого тела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https://m.edsoo.ru/ff0c41a6</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Импульс материальной точки, системы материальных точек. Импульс силы. Закон сохранения импульса. Реактивное движение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https://m.edsoo.ru/ff0c43d6</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силы. Кинетическая энергия материальной̆ точки. Теорема об изменении кинетической̆ энергии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https://m.edsoo.ru/ff0c4502</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Потенциальная энергия. Потенциальная энергия упруго деформированной пружины. Потенциальная энергия тела вблизи поверхности Земли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https://m.edsoo.ru/ff0c461a</w:t>
              </w:r>
            </w:hyperlink>
          </w:p>
        </w:tc>
      </w:tr>
      <w:tr>
        <w:trPr>
          <w:trHeight w:val="27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Потенциальные и непотенциальные силы. Связь работы непотенциальных сил с изменением механической энергии системы тел. Закон сохранения механической энергии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https://m.edsoo.ru/ff0c478c</w:t>
              </w:r>
            </w:hyperlink>
          </w:p>
        </w:tc>
      </w:tr>
      <w:tr>
        <w:trPr>
          <w:trHeight w:val="23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связи работы силы с изменением механической энергии тела на примере растяжения резинового жгута»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«Кинематика. Динамика. Законы сохранения в механике»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https://m.edsoo.ru/ff0c4b74</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положения молекулярно-кинетической теории. Броуновское движение. Диффузия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https://m.edsoo.ru/ff0c4dc2</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движения и взаимодействия частиц вещества. Модели строения газов, жидкостей и твёрдых тел</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Масса молекул. Количество вещества. Постоянная Авогадро</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Тепловое равновесие. Температура и её измерение. Шкала температур Цельсия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Идеальный газ в МКТ. Основное уравнение МКТ</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https://m.edsoo.ru/ff0c4fde</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Абсолютная температура как мера средней кинетической энергии движения молекул. Уравнение Менделеева-Клапейрона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https://m.edsoo.ru/ff0c511e</w:t>
              </w:r>
            </w:hyperlink>
          </w:p>
        </w:tc>
      </w:tr>
      <w:tr>
        <w:trPr>
          <w:trHeight w:val="55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Дальтона. Газовые законы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между параметрами состояния разреженного газа»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Изопроцессы в идеальном газе и их графическое представление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https://m.edsoo.ru/ff0c570e</w:t>
              </w:r>
            </w:hyperlink>
          </w:p>
        </w:tc>
      </w:tr>
      <w:tr>
        <w:trPr>
          <w:trHeight w:val="268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Внутренняя энергия термодинамической системы и способы её изменения. Количество теплоты и работа. Внутренняя энергия одноатомного идеального газа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https://m.edsoo.ru/ff0c5952</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теплопередачи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https://m.edsoo.ru/ff0c5c36</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Удельная теплоёмкость вещества. Количество теплоты при теплопередаче. Адиабатный процесс</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https://m.edsoo.ru/ff0c5c36</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Первый закон термодинамики и его применение к изопроцессам</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https://m.edsoo.ru/ff0c5efc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Необратимость процессов в природе. Второй закон термодинамики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https://m.edsoo.ru/ff0c6230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действия и КПД тепловой машины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https://m.edsoo.ru/ff0c600a</w:t>
              </w:r>
            </w:hyperlink>
          </w:p>
        </w:tc>
      </w:tr>
      <w:tr>
        <w:trPr>
          <w:trHeight w:val="30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Цикл Карно и его КПД</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проблемы теплоэнергетики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«Молекулярная физика. Основы термодинамики»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https://m.edsoo.ru/ff0c6938</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«Молекулярная физика. Основы термодинамики»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https://m.edsoo.ru/ff0c6a50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Парообразование и конденсация. Испарение и кипение</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https://m.edsoo.ru/ff0c63b6</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Абсолютная и относительная влажность воздуха. Насыщенный пар</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https://m.edsoo.ru/ff0c64d8</w:t>
              </w:r>
            </w:hyperlink>
          </w:p>
        </w:tc>
      </w:tr>
      <w:tr>
        <w:trPr>
          <w:trHeight w:val="2880"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Твёрдое тело. Кристаллические и аморфные тела. Анизотропия свойств кристаллов. Жидкие кристаллы. Современные материалы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https://m.edsoo.ru/ff0c65f0</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Плавление и кристаллизация. Удельная теплота плавления. Сублимация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https://m.edsoo.ru/ff0c6708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теплового баланса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https://m.edsoo.ru/ff0c6820</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Электризация тел. Электрический заряд. Два вида электрических зарядов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https://m.edsoo.ru/ff0c6bcc</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диэлектрики и полупроводники. Закон сохранения электрического заряда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https://m.edsoo.ru/ff0c6bcc</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Взаимодействие зарядов. Закон Кулона. Точечный электрический заряд</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https://m.edsoo.ru/ff0c6ce4</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Напряжённость электрического поля. Принцип суперпозиции электрических полей. Линии напряжённости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https://m.edsoo.ru/ff0c6df2</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сил электростатического поля. Потенциал. Разность потенциалов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https://m.edsoo.ru/ff0c6f00</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Проводники и диэлектрики в электростатическом поле. Диэлектрическая проницаемость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https://m.edsoo.ru/ff0c7018</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Электроёмкость. Конденсатор</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https://m.edsoo.ru/ff0c7126</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Электроёмкость плоского конденсатора. Энергия заряженного конденсатора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https://m.edsoo.ru/ff0c72c0</w:t>
              </w:r>
            </w:hyperlink>
          </w:p>
        </w:tc>
      </w:tr>
      <w:tr>
        <w:trPr>
          <w:trHeight w:val="21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"Измерение электроёмкости конденсатора"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 действия и применение конденсаторов, копировального аппарата, струйного принтера. Электростатическая защита. Заземление электроприборов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Электрический ток, условия его существования. Постоянный ток. Сила тока. Напряжение. Сопротивление. Закон Ома для участка цепи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71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Последовательное, параллельное, смешанное соединение проводников. Лабораторная работа «Изучение смешанного соединения резисторов»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https://m.edsoo.ru/ff0c74f0</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Работа и мощность электрического тока. Закон Джоуля-Ленца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https://m.edsoo.ru/ff0c7838</w:t>
              </w:r>
            </w:hyperlink>
          </w:p>
        </w:tc>
      </w:tr>
      <w:tr>
        <w:trPr>
          <w:trHeight w:val="244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https://m.edsoo.ru/ff0c7ae0</w:t>
              </w:r>
            </w:hyperlink>
          </w:p>
        </w:tc>
      </w:tr>
      <w:tr>
        <w:trPr>
          <w:trHeight w:val="217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Электронная проводимость твёрдых металлов. Зависимость сопротивления металлов от температуры. Сверхпроводимость</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вакууме. Свойства электронных пучков</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p>
        </w:tc>
      </w:tr>
      <w:tr>
        <w:trPr>
          <w:trHeight w:val="23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Полупроводники, их собственная и примесная проводимость. Свойства p—n-перехода. Полупроводниковые приборы</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https://m.edsoo.ru/ff0c84ae</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растворах и расплавах электролитов. Электролитическая диссоциация. Электролиз</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https://m.edsoo.ru/ff0c82ba</w:t>
              </w:r>
            </w:hyperlink>
          </w:p>
        </w:tc>
      </w:tr>
      <w:tr>
        <w:trPr>
          <w:trHeight w:val="163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Электрический ток в газах. Самостоятельный и несамостоятельный разряд. Молния. Плазма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https://m.edsoo.ru/ff0c84ae</w:t>
              </w:r>
            </w:hyperlink>
          </w:p>
        </w:tc>
      </w:tr>
      <w:tr>
        <w:trPr>
          <w:trHeight w:val="136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Электрические приборы и устройства и их практическое применение. Правила техники безопасности</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https://m.edsoo.ru/ff0c86fc</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«Электродинамика»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https://m.edsoo.ru/ff0c88be</w:t>
              </w:r>
            </w:hyperlink>
          </w:p>
        </w:tc>
      </w:tr>
      <w:tr>
        <w:trPr>
          <w:trHeight w:val="190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«Электростатика. Постоянный электрический ток. Токи в различных средах»</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https://m.edsoo.ru/ff0c8a8a</w:t>
              </w:r>
            </w:hyperlink>
          </w:p>
        </w:tc>
      </w:tr>
      <w:tr>
        <w:trPr>
          <w:trHeight w:val="109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Контрольная работа по теме "Электродинамика"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https://m.edsoo.ru/ff0c8c56</w:t>
              </w:r>
            </w:hyperlink>
          </w:p>
        </w:tc>
      </w:tr>
      <w:tr>
        <w:trPr>
          <w:trHeight w:val="825" w:hRule="atLeast"/>
          <w:trHeight w:val="144" w:hRule="atLeast"/>
        </w:trPr>
        <w:tc>
          <w:tcPr>
            <w:tcW w:w="35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52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Обобщающий урок по темам 10 класса</w:t>
            </w:r>
          </w:p>
        </w:tc>
        <w:tc>
          <w:tcPr>
            <w:tcW w:w="79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5" w:type="dxa"/>
            <w:tcBorders/>
            <w:tcMar>
              <w:top w:w="50" w:type="dxa"/>
              <w:left w:w="100" w:type="dxa"/>
            </w:tcMar>
            <w:vAlign w:val="center"/>
          </w:tcPr>
          <w:p>
            <w:pPr>
              <w:spacing w:before="0" w:after="0" w:line="276"/>
              <w:ind w:left="135"/>
              <w:jc w:val="center"/>
            </w:pPr>
          </w:p>
        </w:tc>
        <w:tc>
          <w:tcPr>
            <w:tcW w:w="1587" w:type="dxa"/>
            <w:tcBorders/>
            <w:tcMar>
              <w:top w:w="50" w:type="dxa"/>
              <w:left w:w="100" w:type="dxa"/>
            </w:tcMar>
            <w:vAlign w:val="center"/>
          </w:tcPr>
          <w:p>
            <w:pPr>
              <w:spacing w:before="0" w:after="0" w:line="276"/>
              <w:ind w:left="135"/>
              <w:jc w:val="center"/>
            </w:pPr>
          </w:p>
        </w:tc>
        <w:tc>
          <w:tcPr>
            <w:tcW w:w="1120" w:type="dxa"/>
            <w:tcBorders/>
            <w:tcMar>
              <w:top w:w="50" w:type="dxa"/>
              <w:left w:w="100" w:type="dxa"/>
            </w:tcMar>
            <w:vAlign w:val="center"/>
          </w:tcPr>
          <w:p>
            <w:pPr>
              <w:spacing w:before="0" w:after="0"/>
              <w:ind w:left="135"/>
              <w:jc w:val="left"/>
            </w:pPr>
          </w:p>
        </w:tc>
        <w:tc>
          <w:tcPr>
            <w:tcW w:w="1933"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https://m.edsoo.ru/ff0c8f6c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4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8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58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516"/>
        <w:gridCol w:w="3120"/>
        <w:gridCol w:w="1147"/>
        <w:gridCol w:w="2138"/>
        <w:gridCol w:w="2283"/>
        <w:gridCol w:w="1612"/>
        <w:gridCol w:w="2778"/>
      </w:tblGrid>
      <w:tr>
        <w:trPr>
          <w:trHeight w:val="300" w:hRule="atLeast"/>
          <w:trHeight w:val="144" w:hRule="atLeast"/>
        </w:trPr>
        <w:tc>
          <w:tcPr>
            <w:tcW w:w="36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43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0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Постоянные магниты и их взаимодействие. Магнитное поле. Вектор магнитной индукции. Линии магнитной индукции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https://m.edsoo.ru/ff0c9778</w:t>
              </w:r>
            </w:hyperlink>
          </w:p>
        </w:tc>
      </w:tr>
      <w:tr>
        <w:trPr>
          <w:trHeight w:val="153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Магнитное поле проводника с током. Опыт Эрстеда. Взаимодействие проводников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https://m.edsoo.ru/ff0c98fe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«Изучение магнитного поля катушки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https://m.edsoo.ru/ff0c98fe</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https://m.edsoo.ru/ff0c9ac0</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Действие магнитного поля на движущуюся заряженную частицу. Сила Лоренца. Работа силы Лоренца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https://m.edsoo.ru/ff0c9df4</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Электромагнитная индукция. Поток вектора магнитной индукции. ЭДС индукции. Закон электромагнитной индукции Фарадея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явления электромагнитной индукции»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https://m.edsoo.ru/ff0ca150</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Индуктивность. Явление самоиндукции. ЭДС самоиндукции. Энергия магнитного поля катушки с током. Электромагнитное поле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4">
              <w:r>
                <w:rPr>
                  <w:rFonts w:ascii="Times New Roman" w:hAnsi="Times New Roman"/>
                  <w:b w:val="false"/>
                  <w:i w:val="false"/>
                  <w:color w:val="0000ff"/>
                  <w:sz w:val="22"/>
                  <w:u w:val="single"/>
                </w:rPr>
                <w:t>https://m.edsoo.ru/ff0ca600</w:t>
              </w:r>
            </w:hyperlink>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5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https://m.edsoo.ru/ff0cab82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 теме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https://m.edsoo.ru/ff0cad58</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Свободные механические колебания. Гармонические колебания. Уравнение гармонических колебаний. Превращение энергии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https://m.edsoo.ru/ff0caf06</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зависимости периода малых колебаний груза на нити от длины нити и массы груза»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7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Колебательный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https://m.edsoo.ru/ff0cb820</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Томсона. Закон сохранения энергии в идеальном колебательном контуре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https://m.edsoo.ru/ff0cb9c4</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Представление о затухающих колебаниях. Вынужденные механические колебания. Резонанс. Вынужденные электромагнитные колебания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https://m.edsoo.ru/ff0cbb86</w:t>
              </w:r>
            </w:hyperlink>
          </w:p>
        </w:tc>
      </w:tr>
      <w:tr>
        <w:trPr>
          <w:trHeight w:val="265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Переменный ток. Синусоидальный переменный ток. Мощность переменного тока. Амплитудное и действующее значение силы тока и напряжения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https://m.edsoo.ru/ff0cbd34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Трансформатор. Производство, передача и потребление электрической энергии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Устройство и практическое применение электрического звонка, генератора переменного тока, линий электропередач</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https://m.edsoo.ru/ff0cc324</w:t>
              </w:r>
            </w:hyperlink>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Экологические риски при производстве электроэнергии. Культура использования электроэнергии в повседневной жизни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Механические волны, условия распространения. Период. Скорость распространения и длина волны. Поперечные и продольные волны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https://m.edsoo.ru/ff0cca54</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Звук. Скорость звука. Громкость звука. Высота тона. Тембр звука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https://m.edsoo.ru/ff0ccc0c</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Электромагнитные волны, их свойства и скорость. Шкала электромагнитных волн</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https://m.edsoo.ru/ff0ccfe0</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Принципы радиосвязи и телевидения. Развитие средств связи. Радиолокация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«Колебания и волны»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https://m.edsoo.ru/ff0cc6f8</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Прямолинейное распространение света в однородной среде. Точечный источник света. Луч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https://m.edsoo.ru/ff0cd350</w:t>
              </w:r>
            </w:hyperlink>
          </w:p>
        </w:tc>
      </w:tr>
      <w:tr>
        <w:trPr>
          <w:trHeight w:val="13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Отражение света. Законы отражения света. Построение изображений в плоском зеркале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8">
              <w:r>
                <w:rPr>
                  <w:rFonts w:ascii="Times New Roman" w:hAnsi="Times New Roman"/>
                  <w:b w:val="false"/>
                  <w:i w:val="false"/>
                  <w:color w:val="0000ff"/>
                  <w:sz w:val="22"/>
                  <w:u w:val="single"/>
                </w:rPr>
                <w:t>https://m.edsoo.ru/ff0cd4e0</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Преломление света. Полное внутреннее отражение. Предельный угол полного внутреннего отражения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https://m.edsoo.ru/ff0cd7f6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«Измерение показателя преломления стекла»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https://m.edsoo.ru/ff0cd67a</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Линзы. Построение изображений в линзе. Формула тонкой линзы. Увеличение линзы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https://m.edsoo.ru/ff0cdd1e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Лабораторная работа «Исследование свойств изображений в линзах»</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Дисперсия света. Сложный состав белого света. Цвет. Лабораторная работа «Наблюдение дисперсии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Интерференция света. Дифракция света. Дифракционная решётка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https://m.edsoo.ru/ff0ced22</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Поперечность световых волн. Поляризация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https://m.edsoo.ru/ff0cf02e</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Оптические приборы и устройства и условия их безопасного применения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Границы применимости классической механики. Постулаты специальной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https://m.edsoo.ru/ff0cf862</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Относительность одновременности. Замедление времени и сокращение длины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https://m.edsoo.ru/ff0cfa42</w:t>
              </w:r>
            </w:hyperlink>
          </w:p>
        </w:tc>
      </w:tr>
      <w:tr>
        <w:trPr>
          <w:trHeight w:val="18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и импульс релятивистской частицы. Связь массы с энергией и импульсом. Энергия покоя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https://m.edsoo.ru/ff0cfc68</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«Оптика. Основы специальной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https://m.edsoo.ru/ff0cf6f0</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Фотоны. Формула Планка. Энергия и импульс фотона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https://m.edsoo.ru/ff0cfe16</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и исследование фотоэффекта. Опыты А. Г. Столетова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https://m.edsoo.ru/ff0cffc4</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Законы фотоэффекта. Уравнение Эйнштейна для фотоэффекта. «Красная граница» фотоэффекта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https://m.edsoo.ru/ff0d015e</w:t>
              </w:r>
            </w:hyperlink>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Давление света. Опыты П. Н. Лебедева. Химическое действие света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https://m.edsoo.ru/ff0d04a6</w:t>
              </w:r>
            </w:hyperlink>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устройства и практическое применение: фотоэлемент, фотодатчик, солнечная батарея, светодиод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Решение задач по теме «Элементы квантовой оптики»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https://m.edsoo.ru/ff0d0302</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Модель атома Томсона. Опыты Резерфорда по рассеянию α-частиц. Планетарная модель атома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https://m.edsoo.ru/ff0d091a</w:t>
              </w:r>
            </w:hyperlink>
          </w:p>
        </w:tc>
      </w:tr>
      <w:tr>
        <w:trPr>
          <w:trHeight w:val="8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Постулаты Бора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https://m.edsoo.ru/ff0d0afa</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Излучение и поглощение фотонов при переходе атома с одного уровня энергии на другой. Виды спектров</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https://m.edsoo.ru/ff0d0afa</w:t>
              </w:r>
            </w:hyperlink>
          </w:p>
        </w:tc>
      </w:tr>
      <w:tr>
        <w:trPr>
          <w:trHeight w:val="241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Волновые свойства частиц. Волны де Бройля. Корпускулярно-волновой дуализм. Спонтанное и вынужденное излучение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https://m.edsoo.ru/ff0d0ca8</w:t>
              </w:r>
            </w:hyperlink>
          </w:p>
        </w:tc>
      </w:tr>
      <w:tr>
        <w:trPr>
          <w:trHeight w:val="163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радиоактивности. Опыты Резерфорда по определению состава радиоактивного излучения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https://m.edsoo.ru/ff0d0fd2</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Свойства альфа-, бета-, гамма-излучения. Влияние радиоактивности на живые организмы</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Открытие протона и нейтрона. Изотопы. Альфа-распад. Электронный и позитронный бета-распад. Гамма-излучение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https://m.edsoo.ru/ff0d1162</w:t>
              </w:r>
            </w:hyperlink>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Энергия связи нуклонов в ядре. Ядерные реакции. Ядерный реактор. Проблемы, перспективы, экологические аспекты ядерной энергетики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https://m.edsoo.ru/ff0d1356</w:t>
              </w:r>
            </w:hyperlink>
          </w:p>
        </w:tc>
      </w:tr>
      <w:tr>
        <w:trPr>
          <w:trHeight w:val="3240"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Элементарные частицы. Открытие позитрона. Методы наблюдения и регистрации элементарных частиц. Круглый стол «Фундаментальные взаимодействия. Единство физической картины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https://m.edsoo.ru/ff0d0e38</w:t>
              </w:r>
            </w:hyperlink>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 звёздного неба. Созвездия, яркие звёзды, планеты, их видимое движение. Солнечная система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Солнце. Солнечная активность. Источник энергии Солнца и звёзд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8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Звёзды, их основные характеристики. Звёзды главной последовательности. Внутреннее строение звёзд. Современные представления о происхождении и эволюции Солнца и звёзд</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17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Млечный Путь — наша Галактика. Положение и движение Солнца в Галактике. Галактики. Чёрные дыры в ядрах галактик</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Разбегание галактик. Теория Большого взрыва. Реликтовое излучение. Метагалактика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55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Нерешенные проблемы астрономии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«Элементы астрономии и астрофизики»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44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физики и астрономии в экономической, технологической, социальной и этической сферах деятельности человека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36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и место физики и астрономии в современной научной картине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90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Роль физической теории в формировании представлений о физической картине мира</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232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Обобщающий урок. Место физической картины мира в общем ряду современных естественно-научных представлений о природе</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Магнитное поле. Электромагнитная индукция</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Резервный урок. Оптика. Основы специальной теории относительности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p>
        </w:tc>
      </w:tr>
      <w:tr>
        <w:trPr>
          <w:trHeight w:val="1095" w:hRule="atLeast"/>
          <w:trHeight w:val="144" w:hRule="atLeast"/>
        </w:trPr>
        <w:tc>
          <w:tcPr>
            <w:tcW w:w="36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43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Резерный урок. Квантовая физика. Элементы астрономии и астрофизики</w:t>
            </w:r>
          </w:p>
        </w:tc>
        <w:tc>
          <w:tcPr>
            <w:tcW w:w="80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96" w:type="dxa"/>
            <w:tcBorders/>
            <w:tcMar>
              <w:top w:w="50" w:type="dxa"/>
              <w:left w:w="100" w:type="dxa"/>
            </w:tcMar>
            <w:vAlign w:val="center"/>
          </w:tcPr>
          <w:p>
            <w:pPr>
              <w:spacing w:before="0" w:after="0" w:line="276"/>
              <w:ind w:left="135"/>
              <w:jc w:val="center"/>
            </w:pPr>
          </w:p>
        </w:tc>
        <w:tc>
          <w:tcPr>
            <w:tcW w:w="1598" w:type="dxa"/>
            <w:tcBorders/>
            <w:tcMar>
              <w:top w:w="50" w:type="dxa"/>
              <w:left w:w="100" w:type="dxa"/>
            </w:tcMar>
            <w:vAlign w:val="center"/>
          </w:tcPr>
          <w:p>
            <w:pPr>
              <w:spacing w:before="0" w:after="0" w:line="276"/>
              <w:ind w:left="135"/>
              <w:jc w:val="center"/>
            </w:pPr>
          </w:p>
        </w:tc>
        <w:tc>
          <w:tcPr>
            <w:tcW w:w="1128" w:type="dxa"/>
            <w:tcBorders/>
            <w:tcMar>
              <w:top w:w="50" w:type="dxa"/>
              <w:left w:w="100" w:type="dxa"/>
            </w:tcMar>
            <w:vAlign w:val="center"/>
          </w:tcPr>
          <w:p>
            <w:pPr>
              <w:spacing w:before="0" w:after="0"/>
              <w:ind w:left="135"/>
              <w:jc w:val="left"/>
            </w:pPr>
          </w:p>
        </w:tc>
        <w:tc>
          <w:tcPr>
            <w:tcW w:w="19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1">
              <w:r>
                <w:rPr>
                  <w:rFonts w:ascii="Times New Roman" w:hAnsi="Times New Roman"/>
                  <w:b w:val="false"/>
                  <w:i w:val="false"/>
                  <w:color w:val="0000ff"/>
                  <w:sz w:val="22"/>
                  <w:u w:val="single"/>
                </w:rPr>
                <w:t>https://m.edsoo.ru/ff0d1784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68 </w:t>
            </w:r>
          </w:p>
        </w:tc>
        <w:tc>
          <w:tcPr>
            <w:tcW w:w="149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8327174" w:id="21"/>
    <w:p>
      <w:pPr>
        <w:sectPr>
          <w:pgSz w:w="16383" w:h="11906" w:orient="landscape"/>
        </w:sectPr>
      </w:pPr>
    </w:p>
    <w:bookmarkEnd w:id="21"/>
    <w:bookmarkEnd w:id="20"/>
    <w:bookmarkStart w:name="block-8327175" w:id="22"/>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3a9386bb-e7ff-4ebc-8147-4f8d4a35ad83" w:id="23"/>
      <w:r>
        <w:rPr>
          <w:rFonts w:ascii="Times New Roman" w:hAnsi="Times New Roman"/>
          <w:b w:val="false"/>
          <w:i w:val="false"/>
          <w:color w:val="000000"/>
          <w:sz w:val="28"/>
        </w:rPr>
        <w:t>• Физика, 10 класс/ Мякишев Г.Я., Буховцев Б.Б., Сотский Н.Н. под редакцией Парфентьевой Н.А., Акционерное общество «Издательство «Просвещение»</w:t>
      </w:r>
      <w:bookmarkEnd w:id="23"/>
      <w:r>
        <w:rPr>
          <w:sz w:val="28"/>
        </w:rPr>
        <w:br/>
      </w:r>
      <w:bookmarkStart w:name="3a9386bb-e7ff-4ebc-8147-4f8d4a35ad83" w:id="24"/>
      <w:r>
        <w:rPr>
          <w:rFonts w:ascii="Times New Roman" w:hAnsi="Times New Roman"/>
          <w:b w:val="false"/>
          <w:i w:val="false"/>
          <w:color w:val="000000"/>
          <w:sz w:val="28"/>
        </w:rPr>
        <w:t xml:space="preserve"> • Физика, 11 класс/ Мякишев Г.Л., Буховцев Б.Б., Чаругин В.М. под редакцией Парфентьевой Н.А., Акционерное общество «Издательство «Просвещение»</w:t>
      </w:r>
      <w:bookmarkEnd w:id="24"/>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bookmarkStart w:name="00a32ca0-efae-40a0-8719-4e0733f90a15" w:id="25"/>
      <w:r>
        <w:rPr>
          <w:rFonts w:ascii="Times New Roman" w:hAnsi="Times New Roman"/>
          <w:b w:val="false"/>
          <w:i w:val="false"/>
          <w:color w:val="000000"/>
          <w:sz w:val="28"/>
        </w:rPr>
        <w:t>Библиотека ЦОК https://m.edsoo.ru</w:t>
      </w:r>
      <w:bookmarkEnd w:id="25"/>
      <w:r>
        <w:rPr>
          <w:sz w:val="28"/>
        </w:rPr>
        <w:br/>
      </w:r>
      <w:bookmarkStart w:name="00a32ca0-efae-40a0-8719-4e0733f90a15" w:id="26"/>
      <w:r>
        <w:rPr>
          <w:rFonts w:ascii="Times New Roman" w:hAnsi="Times New Roman"/>
          <w:b w:val="false"/>
          <w:i w:val="false"/>
          <w:color w:val="000000"/>
          <w:sz w:val="28"/>
        </w:rPr>
        <w:t xml:space="preserve"> urok.apkpro.ru</w:t>
      </w:r>
      <w:bookmarkEnd w:id="26"/>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bookmarkStart w:name="77f6c9bd-a056-4755-96aa-6aba8e5a5d8a" w:id="27"/>
      <w:r>
        <w:rPr>
          <w:rFonts w:ascii="Times New Roman" w:hAnsi="Times New Roman"/>
          <w:b w:val="false"/>
          <w:i w:val="false"/>
          <w:color w:val="000000"/>
          <w:sz w:val="28"/>
        </w:rPr>
        <w:t>Федеральный институт педагогических измерений www.fipi.ru</w:t>
      </w:r>
      <w:bookmarkEnd w:id="27"/>
      <w:r>
        <w:rPr>
          <w:sz w:val="28"/>
        </w:rPr>
        <w:br/>
      </w:r>
      <w:bookmarkStart w:name="77f6c9bd-a056-4755-96aa-6aba8e5a5d8a" w:id="28"/>
      <w:r>
        <w:rPr>
          <w:rFonts w:ascii="Times New Roman" w:hAnsi="Times New Roman"/>
          <w:b w:val="false"/>
          <w:i w:val="false"/>
          <w:color w:val="000000"/>
          <w:sz w:val="28"/>
        </w:rPr>
        <w:t xml:space="preserve"> Официальный портал "Российское образование" http:edu.ru</w:t>
      </w:r>
      <w:bookmarkEnd w:id="28"/>
      <w:r>
        <w:rPr>
          <w:sz w:val="28"/>
        </w:rPr>
        <w:br/>
      </w:r>
      <w:bookmarkStart w:name="77f6c9bd-a056-4755-96aa-6aba8e5a5d8a" w:id="29"/>
      <w:r>
        <w:rPr>
          <w:rFonts w:ascii="Times New Roman" w:hAnsi="Times New Roman"/>
          <w:b w:val="false"/>
          <w:i w:val="false"/>
          <w:color w:val="000000"/>
          <w:sz w:val="28"/>
        </w:rPr>
        <w:t xml:space="preserve"> Официально информированный портал Единого государственного экзамена htpp:www.ege.ru</w:t>
      </w:r>
      <w:bookmarkEnd w:id="29"/>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8327175" w:id="30"/>
    <w:p>
      <w:pPr>
        <w:sectPr>
          <w:pgSz w:w="11906" w:h="16383" w:orient="portrait"/>
        </w:sectPr>
      </w:pPr>
    </w:p>
    <w:bookmarkEnd w:id="30"/>
    <w:bookmarkEnd w:id="22"/>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bering>
</file>

<file path=word/settings.xml><?xml version="1.0" encoding="utf-8"?>
<w:setting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w15="http://schemas.microsoft.com/office/word/2012/wordml"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bf72" Type="http://schemas.openxmlformats.org/officeDocument/2006/relationships/hyperlink" Id="rId4"/>
    <Relationship TargetMode="External" Target="https://m.edsoo.ru/7f41bf72" Type="http://schemas.openxmlformats.org/officeDocument/2006/relationships/hyperlink" Id="rId5"/>
    <Relationship TargetMode="External" Target="https://m.edsoo.ru/7f41bf72" Type="http://schemas.openxmlformats.org/officeDocument/2006/relationships/hyperlink" Id="rId6"/>
    <Relationship TargetMode="External" Target="https://m.edsoo.ru/7f41bf72" Type="http://schemas.openxmlformats.org/officeDocument/2006/relationships/hyperlink" Id="rId7"/>
    <Relationship TargetMode="External" Target="https://m.edsoo.ru/7f41bf72" Type="http://schemas.openxmlformats.org/officeDocument/2006/relationships/hyperlink" Id="rId8"/>
    <Relationship TargetMode="External" Target="https://m.edsoo.ru/7f41bf72" Type="http://schemas.openxmlformats.org/officeDocument/2006/relationships/hyperlink" Id="rId9"/>
    <Relationship TargetMode="External" Target="https://m.edsoo.ru/7f41bf72" Type="http://schemas.openxmlformats.org/officeDocument/2006/relationships/hyperlink" Id="rId10"/>
    <Relationship TargetMode="External" Target="https://m.edsoo.ru/7f41bf72" Type="http://schemas.openxmlformats.org/officeDocument/2006/relationships/hyperlink" Id="rId11"/>
    <Relationship TargetMode="External" Target="https://m.edsoo.ru/7f41bf72" Type="http://schemas.openxmlformats.org/officeDocument/2006/relationships/hyperlink" Id="rId12"/>
    <Relationship TargetMode="External" Target="https://m.edsoo.ru/7f41c97c" Type="http://schemas.openxmlformats.org/officeDocument/2006/relationships/hyperlink" Id="rId13"/>
    <Relationship TargetMode="External" Target="https://m.edsoo.ru/7f41c97c" Type="http://schemas.openxmlformats.org/officeDocument/2006/relationships/hyperlink" Id="rId14"/>
    <Relationship TargetMode="External" Target="https://m.edsoo.ru/7f41c97c" Type="http://schemas.openxmlformats.org/officeDocument/2006/relationships/hyperlink" Id="rId15"/>
    <Relationship TargetMode="External" Target="https://m.edsoo.ru/7f41c97c" Type="http://schemas.openxmlformats.org/officeDocument/2006/relationships/hyperlink" Id="rId16"/>
    <Relationship TargetMode="External" Target="https://m.edsoo.ru/7f41c97c" Type="http://schemas.openxmlformats.org/officeDocument/2006/relationships/hyperlink" Id="rId17"/>
    <Relationship TargetMode="External" Target="https://m.edsoo.ru/7f41c97c" Type="http://schemas.openxmlformats.org/officeDocument/2006/relationships/hyperlink" Id="rId18"/>
    <Relationship TargetMode="External" Target="https://m.edsoo.ru/7f41c97c" Type="http://schemas.openxmlformats.org/officeDocument/2006/relationships/hyperlink" Id="rId19"/>
    <Relationship TargetMode="External" Target="https://m.edsoo.ru/7f41c97c" Type="http://schemas.openxmlformats.org/officeDocument/2006/relationships/hyperlink" Id="rId20"/>
    <Relationship TargetMode="External" Target="https://m.edsoo.ru/7f41c97c" Type="http://schemas.openxmlformats.org/officeDocument/2006/relationships/hyperlink" Id="rId21"/>
    <Relationship TargetMode="External" Target="https://m.edsoo.ru/7f41c97c" Type="http://schemas.openxmlformats.org/officeDocument/2006/relationships/hyperlink" Id="rId22"/>
    <Relationship TargetMode="External" Target="https://m.edsoo.ru/ff0c32e2" Type="http://schemas.openxmlformats.org/officeDocument/2006/relationships/hyperlink" Id="rId23"/>
    <Relationship TargetMode="External" Target="https://m.edsoo.ru/ff0c33e6" Type="http://schemas.openxmlformats.org/officeDocument/2006/relationships/hyperlink" Id="rId24"/>
    <Relationship TargetMode="External" Target="https://m.edsoo.ru/ff0c3508" Type="http://schemas.openxmlformats.org/officeDocument/2006/relationships/hyperlink" Id="rId25"/>
    <Relationship TargetMode="External" Target="https://m.edsoo.ru/ff0c3620" Type="http://schemas.openxmlformats.org/officeDocument/2006/relationships/hyperlink" Id="rId26"/>
    <Relationship TargetMode="External" Target="https://m.edsoo.ru/ff0c372e" Type="http://schemas.openxmlformats.org/officeDocument/2006/relationships/hyperlink" Id="rId27"/>
    <Relationship TargetMode="External" Target="https://m.edsoo.ru/ff0c39cc" Type="http://schemas.openxmlformats.org/officeDocument/2006/relationships/hyperlink" Id="rId28"/>
    <Relationship TargetMode="External" Target="https://m.edsoo.ru/ff0c3ada" Type="http://schemas.openxmlformats.org/officeDocument/2006/relationships/hyperlink" Id="rId29"/>
    <Relationship TargetMode="External" Target="https://m.edsoo.ru/ff0c3be8" Type="http://schemas.openxmlformats.org/officeDocument/2006/relationships/hyperlink" Id="rId30"/>
    <Relationship TargetMode="External" Target="https://m.edsoo.ru/ff0c3be8" Type="http://schemas.openxmlformats.org/officeDocument/2006/relationships/hyperlink" Id="rId31"/>
    <Relationship TargetMode="External" Target="https://m.edsoo.ru/ff0c3be8" Type="http://schemas.openxmlformats.org/officeDocument/2006/relationships/hyperlink" Id="rId32"/>
    <Relationship TargetMode="External" Target="https://m.edsoo.ru/ff0c3d00" Type="http://schemas.openxmlformats.org/officeDocument/2006/relationships/hyperlink" Id="rId33"/>
    <Relationship TargetMode="External" Target="https://m.edsoo.ru/ff0c3e18" Type="http://schemas.openxmlformats.org/officeDocument/2006/relationships/hyperlink" Id="rId34"/>
    <Relationship TargetMode="External" Target="https://m.edsoo.ru/ff0c3f76" Type="http://schemas.openxmlformats.org/officeDocument/2006/relationships/hyperlink" Id="rId35"/>
    <Relationship TargetMode="External" Target="https://m.edsoo.ru/ff0c41a6" Type="http://schemas.openxmlformats.org/officeDocument/2006/relationships/hyperlink" Id="rId36"/>
    <Relationship TargetMode="External" Target="https://m.edsoo.ru/ff0c43d6" Type="http://schemas.openxmlformats.org/officeDocument/2006/relationships/hyperlink" Id="rId37"/>
    <Relationship TargetMode="External" Target="https://m.edsoo.ru/ff0c4502" Type="http://schemas.openxmlformats.org/officeDocument/2006/relationships/hyperlink" Id="rId38"/>
    <Relationship TargetMode="External" Target="https://m.edsoo.ru/ff0c461a" Type="http://schemas.openxmlformats.org/officeDocument/2006/relationships/hyperlink" Id="rId39"/>
    <Relationship TargetMode="External" Target="https://m.edsoo.ru/ff0c478c" Type="http://schemas.openxmlformats.org/officeDocument/2006/relationships/hyperlink" Id="rId40"/>
    <Relationship TargetMode="External" Target="https://m.edsoo.ru/ff0c4b74" Type="http://schemas.openxmlformats.org/officeDocument/2006/relationships/hyperlink" Id="rId41"/>
    <Relationship TargetMode="External" Target="https://m.edsoo.ru/ff0c4dc2" Type="http://schemas.openxmlformats.org/officeDocument/2006/relationships/hyperlink" Id="rId42"/>
    <Relationship TargetMode="External" Target="https://m.edsoo.ru/ff0c4fde" Type="http://schemas.openxmlformats.org/officeDocument/2006/relationships/hyperlink" Id="rId43"/>
    <Relationship TargetMode="External" Target="https://m.edsoo.ru/ff0c511e" Type="http://schemas.openxmlformats.org/officeDocument/2006/relationships/hyperlink" Id="rId44"/>
    <Relationship TargetMode="External" Target="https://m.edsoo.ru/ff0c570e" Type="http://schemas.openxmlformats.org/officeDocument/2006/relationships/hyperlink" Id="rId45"/>
    <Relationship TargetMode="External" Target="https://m.edsoo.ru/ff0c5952" Type="http://schemas.openxmlformats.org/officeDocument/2006/relationships/hyperlink" Id="rId46"/>
    <Relationship TargetMode="External" Target="https://m.edsoo.ru/ff0c5c36" Type="http://schemas.openxmlformats.org/officeDocument/2006/relationships/hyperlink" Id="rId47"/>
    <Relationship TargetMode="External" Target="https://m.edsoo.ru/ff0c5c36" Type="http://schemas.openxmlformats.org/officeDocument/2006/relationships/hyperlink" Id="rId48"/>
    <Relationship TargetMode="External" Target="https://m.edsoo.ru/ff0c5efc" Type="http://schemas.openxmlformats.org/officeDocument/2006/relationships/hyperlink" Id="rId49"/>
    <Relationship TargetMode="External" Target="https://m.edsoo.ru/ff0c6230" Type="http://schemas.openxmlformats.org/officeDocument/2006/relationships/hyperlink" Id="rId50"/>
    <Relationship TargetMode="External" Target="https://m.edsoo.ru/ff0c600a" Type="http://schemas.openxmlformats.org/officeDocument/2006/relationships/hyperlink" Id="rId51"/>
    <Relationship TargetMode="External" Target="https://m.edsoo.ru/ff0c6938" Type="http://schemas.openxmlformats.org/officeDocument/2006/relationships/hyperlink" Id="rId52"/>
    <Relationship TargetMode="External" Target="https://m.edsoo.ru/ff0c6a50" Type="http://schemas.openxmlformats.org/officeDocument/2006/relationships/hyperlink" Id="rId53"/>
    <Relationship TargetMode="External" Target="https://m.edsoo.ru/ff0c63b6" Type="http://schemas.openxmlformats.org/officeDocument/2006/relationships/hyperlink" Id="rId54"/>
    <Relationship TargetMode="External" Target="https://m.edsoo.ru/ff0c64d8" Type="http://schemas.openxmlformats.org/officeDocument/2006/relationships/hyperlink" Id="rId55"/>
    <Relationship TargetMode="External" Target="https://m.edsoo.ru/ff0c65f0" Type="http://schemas.openxmlformats.org/officeDocument/2006/relationships/hyperlink" Id="rId56"/>
    <Relationship TargetMode="External" Target="https://m.edsoo.ru/ff0c6708" Type="http://schemas.openxmlformats.org/officeDocument/2006/relationships/hyperlink" Id="rId57"/>
    <Relationship TargetMode="External" Target="https://m.edsoo.ru/ff0c6820" Type="http://schemas.openxmlformats.org/officeDocument/2006/relationships/hyperlink" Id="rId58"/>
    <Relationship TargetMode="External" Target="https://m.edsoo.ru/ff0c6bcc" Type="http://schemas.openxmlformats.org/officeDocument/2006/relationships/hyperlink" Id="rId59"/>
    <Relationship TargetMode="External" Target="https://m.edsoo.ru/ff0c6bcc" Type="http://schemas.openxmlformats.org/officeDocument/2006/relationships/hyperlink" Id="rId60"/>
    <Relationship TargetMode="External" Target="https://m.edsoo.ru/ff0c6ce4" Type="http://schemas.openxmlformats.org/officeDocument/2006/relationships/hyperlink" Id="rId61"/>
    <Relationship TargetMode="External" Target="https://m.edsoo.ru/ff0c6df2" Type="http://schemas.openxmlformats.org/officeDocument/2006/relationships/hyperlink" Id="rId62"/>
    <Relationship TargetMode="External" Target="https://m.edsoo.ru/ff0c6f00" Type="http://schemas.openxmlformats.org/officeDocument/2006/relationships/hyperlink" Id="rId63"/>
    <Relationship TargetMode="External" Target="https://m.edsoo.ru/ff0c7018" Type="http://schemas.openxmlformats.org/officeDocument/2006/relationships/hyperlink" Id="rId64"/>
    <Relationship TargetMode="External" Target="https://m.edsoo.ru/ff0c7126" Type="http://schemas.openxmlformats.org/officeDocument/2006/relationships/hyperlink" Id="rId65"/>
    <Relationship TargetMode="External" Target="https://m.edsoo.ru/ff0c72c0" Type="http://schemas.openxmlformats.org/officeDocument/2006/relationships/hyperlink" Id="rId66"/>
    <Relationship TargetMode="External" Target="https://m.edsoo.ru/ff0c74f0" Type="http://schemas.openxmlformats.org/officeDocument/2006/relationships/hyperlink" Id="rId67"/>
    <Relationship TargetMode="External" Target="https://m.edsoo.ru/ff0c7838" Type="http://schemas.openxmlformats.org/officeDocument/2006/relationships/hyperlink" Id="rId68"/>
    <Relationship TargetMode="External" Target="https://m.edsoo.ru/ff0c7ae0" Type="http://schemas.openxmlformats.org/officeDocument/2006/relationships/hyperlink" Id="rId69"/>
    <Relationship TargetMode="External" Target="https://m.edsoo.ru/ff0c84ae" Type="http://schemas.openxmlformats.org/officeDocument/2006/relationships/hyperlink" Id="rId70"/>
    <Relationship TargetMode="External" Target="https://m.edsoo.ru/ff0c82ba" Type="http://schemas.openxmlformats.org/officeDocument/2006/relationships/hyperlink" Id="rId71"/>
    <Relationship TargetMode="External" Target="https://m.edsoo.ru/ff0c84ae" Type="http://schemas.openxmlformats.org/officeDocument/2006/relationships/hyperlink" Id="rId72"/>
    <Relationship TargetMode="External" Target="https://m.edsoo.ru/ff0c86fc" Type="http://schemas.openxmlformats.org/officeDocument/2006/relationships/hyperlink" Id="rId73"/>
    <Relationship TargetMode="External" Target="https://m.edsoo.ru/ff0c88be" Type="http://schemas.openxmlformats.org/officeDocument/2006/relationships/hyperlink" Id="rId74"/>
    <Relationship TargetMode="External" Target="https://m.edsoo.ru/ff0c8a8a" Type="http://schemas.openxmlformats.org/officeDocument/2006/relationships/hyperlink" Id="rId75"/>
    <Relationship TargetMode="External" Target="https://m.edsoo.ru/ff0c8c56" Type="http://schemas.openxmlformats.org/officeDocument/2006/relationships/hyperlink" Id="rId76"/>
    <Relationship TargetMode="External" Target="https://m.edsoo.ru/ff0c8f6c" Type="http://schemas.openxmlformats.org/officeDocument/2006/relationships/hyperlink" Id="rId77"/>
    <Relationship TargetMode="External" Target="https://m.edsoo.ru/ff0c9778" Type="http://schemas.openxmlformats.org/officeDocument/2006/relationships/hyperlink" Id="rId78"/>
    <Relationship TargetMode="External" Target="https://m.edsoo.ru/ff0c98fe" Type="http://schemas.openxmlformats.org/officeDocument/2006/relationships/hyperlink" Id="rId79"/>
    <Relationship TargetMode="External" Target="https://m.edsoo.ru/ff0c98fe" Type="http://schemas.openxmlformats.org/officeDocument/2006/relationships/hyperlink" Id="rId80"/>
    <Relationship TargetMode="External" Target="https://m.edsoo.ru/ff0c9ac0" Type="http://schemas.openxmlformats.org/officeDocument/2006/relationships/hyperlink" Id="rId81"/>
    <Relationship TargetMode="External" Target="https://m.edsoo.ru/ff0c9df4" Type="http://schemas.openxmlformats.org/officeDocument/2006/relationships/hyperlink" Id="rId82"/>
    <Relationship TargetMode="External" Target="https://m.edsoo.ru/ff0ca150" Type="http://schemas.openxmlformats.org/officeDocument/2006/relationships/hyperlink" Id="rId83"/>
    <Relationship TargetMode="External" Target="https://m.edsoo.ru/ff0ca600" Type="http://schemas.openxmlformats.org/officeDocument/2006/relationships/hyperlink" Id="rId84"/>
    <Relationship TargetMode="External" Target="https://m.edsoo.ru/ff0cab82" Type="http://schemas.openxmlformats.org/officeDocument/2006/relationships/hyperlink" Id="rId85"/>
    <Relationship TargetMode="External" Target="https://m.edsoo.ru/ff0cad58" Type="http://schemas.openxmlformats.org/officeDocument/2006/relationships/hyperlink" Id="rId86"/>
    <Relationship TargetMode="External" Target="https://m.edsoo.ru/ff0caf06" Type="http://schemas.openxmlformats.org/officeDocument/2006/relationships/hyperlink" Id="rId87"/>
    <Relationship TargetMode="External" Target="https://m.edsoo.ru/ff0cb820" Type="http://schemas.openxmlformats.org/officeDocument/2006/relationships/hyperlink" Id="rId88"/>
    <Relationship TargetMode="External" Target="https://m.edsoo.ru/ff0cb9c4" Type="http://schemas.openxmlformats.org/officeDocument/2006/relationships/hyperlink" Id="rId89"/>
    <Relationship TargetMode="External" Target="https://m.edsoo.ru/ff0cbb86" Type="http://schemas.openxmlformats.org/officeDocument/2006/relationships/hyperlink" Id="rId90"/>
    <Relationship TargetMode="External" Target="https://m.edsoo.ru/ff0cbd34" Type="http://schemas.openxmlformats.org/officeDocument/2006/relationships/hyperlink" Id="rId91"/>
    <Relationship TargetMode="External" Target="https://m.edsoo.ru/ff0cc324" Type="http://schemas.openxmlformats.org/officeDocument/2006/relationships/hyperlink" Id="rId92"/>
    <Relationship TargetMode="External" Target="https://m.edsoo.ru/ff0cca54" Type="http://schemas.openxmlformats.org/officeDocument/2006/relationships/hyperlink" Id="rId93"/>
    <Relationship TargetMode="External" Target="https://m.edsoo.ru/ff0ccc0c" Type="http://schemas.openxmlformats.org/officeDocument/2006/relationships/hyperlink" Id="rId94"/>
    <Relationship TargetMode="External" Target="https://m.edsoo.ru/ff0ccfe0" Type="http://schemas.openxmlformats.org/officeDocument/2006/relationships/hyperlink" Id="rId95"/>
    <Relationship TargetMode="External" Target="https://m.edsoo.ru/ff0cc6f8" Type="http://schemas.openxmlformats.org/officeDocument/2006/relationships/hyperlink" Id="rId96"/>
    <Relationship TargetMode="External" Target="https://m.edsoo.ru/ff0cd350" Type="http://schemas.openxmlformats.org/officeDocument/2006/relationships/hyperlink" Id="rId97"/>
    <Relationship TargetMode="External" Target="https://m.edsoo.ru/ff0cd4e0" Type="http://schemas.openxmlformats.org/officeDocument/2006/relationships/hyperlink" Id="rId98"/>
    <Relationship TargetMode="External" Target="https://m.edsoo.ru/ff0cd7f6" Type="http://schemas.openxmlformats.org/officeDocument/2006/relationships/hyperlink" Id="rId99"/>
    <Relationship TargetMode="External" Target="https://m.edsoo.ru/ff0cd67a" Type="http://schemas.openxmlformats.org/officeDocument/2006/relationships/hyperlink" Id="rId100"/>
    <Relationship TargetMode="External" Target="https://m.edsoo.ru/ff0cdd1e" Type="http://schemas.openxmlformats.org/officeDocument/2006/relationships/hyperlink" Id="rId101"/>
    <Relationship TargetMode="External" Target="https://m.edsoo.ru/ff0ced22" Type="http://schemas.openxmlformats.org/officeDocument/2006/relationships/hyperlink" Id="rId102"/>
    <Relationship TargetMode="External" Target="https://m.edsoo.ru/ff0cf02e" Type="http://schemas.openxmlformats.org/officeDocument/2006/relationships/hyperlink" Id="rId103"/>
    <Relationship TargetMode="External" Target="https://m.edsoo.ru/ff0cf862" Type="http://schemas.openxmlformats.org/officeDocument/2006/relationships/hyperlink" Id="rId104"/>
    <Relationship TargetMode="External" Target="https://m.edsoo.ru/ff0cfa42" Type="http://schemas.openxmlformats.org/officeDocument/2006/relationships/hyperlink" Id="rId105"/>
    <Relationship TargetMode="External" Target="https://m.edsoo.ru/ff0cfc68" Type="http://schemas.openxmlformats.org/officeDocument/2006/relationships/hyperlink" Id="rId106"/>
    <Relationship TargetMode="External" Target="https://m.edsoo.ru/ff0cf6f0" Type="http://schemas.openxmlformats.org/officeDocument/2006/relationships/hyperlink" Id="rId107"/>
    <Relationship TargetMode="External" Target="https://m.edsoo.ru/ff0cfe16" Type="http://schemas.openxmlformats.org/officeDocument/2006/relationships/hyperlink" Id="rId108"/>
    <Relationship TargetMode="External" Target="https://m.edsoo.ru/ff0cffc4" Type="http://schemas.openxmlformats.org/officeDocument/2006/relationships/hyperlink" Id="rId109"/>
    <Relationship TargetMode="External" Target="https://m.edsoo.ru/ff0d015e" Type="http://schemas.openxmlformats.org/officeDocument/2006/relationships/hyperlink" Id="rId110"/>
    <Relationship TargetMode="External" Target="https://m.edsoo.ru/ff0d04a6" Type="http://schemas.openxmlformats.org/officeDocument/2006/relationships/hyperlink" Id="rId111"/>
    <Relationship TargetMode="External" Target="https://m.edsoo.ru/ff0d0302" Type="http://schemas.openxmlformats.org/officeDocument/2006/relationships/hyperlink" Id="rId112"/>
    <Relationship TargetMode="External" Target="https://m.edsoo.ru/ff0d091a" Type="http://schemas.openxmlformats.org/officeDocument/2006/relationships/hyperlink" Id="rId113"/>
    <Relationship TargetMode="External" Target="https://m.edsoo.ru/ff0d0afa" Type="http://schemas.openxmlformats.org/officeDocument/2006/relationships/hyperlink" Id="rId114"/>
    <Relationship TargetMode="External" Target="https://m.edsoo.ru/ff0d0afa" Type="http://schemas.openxmlformats.org/officeDocument/2006/relationships/hyperlink" Id="rId115"/>
    <Relationship TargetMode="External" Target="https://m.edsoo.ru/ff0d0ca8" Type="http://schemas.openxmlformats.org/officeDocument/2006/relationships/hyperlink" Id="rId116"/>
    <Relationship TargetMode="External" Target="https://m.edsoo.ru/ff0d0fd2" Type="http://schemas.openxmlformats.org/officeDocument/2006/relationships/hyperlink" Id="rId117"/>
    <Relationship TargetMode="External" Target="https://m.edsoo.ru/ff0d1162" Type="http://schemas.openxmlformats.org/officeDocument/2006/relationships/hyperlink" Id="rId118"/>
    <Relationship TargetMode="External" Target="https://m.edsoo.ru/ff0d1356" Type="http://schemas.openxmlformats.org/officeDocument/2006/relationships/hyperlink" Id="rId119"/>
    <Relationship TargetMode="External" Target="https://m.edsoo.ru/ff0d0e38" Type="http://schemas.openxmlformats.org/officeDocument/2006/relationships/hyperlink" Id="rId120"/>
    <Relationship TargetMode="External" Target="https://m.edsoo.ru/ff0d1784" Type="http://schemas.openxmlformats.org/officeDocument/2006/relationships/hyperlink" Id="rId121"/>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